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14262244"/>
        <w:docPartObj>
          <w:docPartGallery w:val="Cover Pages"/>
          <w:docPartUnique/>
        </w:docPartObj>
      </w:sdtPr>
      <w:sdtContent>
        <w:p w:rsidR="00DC09B9" w:rsidRDefault="007D208D">
          <w:r>
            <w:rPr>
              <w:noProof/>
              <w:lang w:eastAsia="es-E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1" type="#_x0000_t202" style="position:absolute;margin-left:390.35pt;margin-top:219.35pt;width:114.75pt;height:96pt;z-index:251749376;mso-position-horizontal-relative:text;mso-position-vertical-relative:text" stroked="f">
                <v:textbox>
                  <w:txbxContent>
                    <w:p w:rsidR="004D16DE" w:rsidRDefault="004D16DE">
                      <w:r w:rsidRPr="004D16DE">
                        <w:rPr>
                          <w:noProof/>
                          <w:lang w:eastAsia="es-ES"/>
                        </w:rPr>
                        <w:drawing>
                          <wp:inline distT="0" distB="0" distL="0" distR="0">
                            <wp:extent cx="925533" cy="1207899"/>
                            <wp:effectExtent l="19050" t="0" r="7917" b="0"/>
                            <wp:docPr id="33" name="1 Imagen" descr="pag%2060%20jp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g%2060%20jpg.jp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460" cy="1207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rect id="_x0000_s1033" style="position:absolute;margin-left:0;margin-top:0;width:468pt;height:9in;z-index:251660288;mso-width-percent:1000;mso-height-percent:1000;mso-position-horizontal:center;mso-position-horizontal-relative:margin;mso-position-vertical:center;mso-position-vertical-relative:margin;mso-width-percent:1000;mso-height-percent:1000;mso-width-relative:margin;mso-height-relative:margin;v-text-anchor:middle" o:allowincell="f" filled="f" stroked="f">
                <v:textbox>
                  <w:txbxContent>
                    <w:tbl>
                      <w:tblPr>
                        <w:tblStyle w:val="Tablaconcuadrcula"/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/>
                      </w:tblPr>
                      <w:tblGrid>
                        <w:gridCol w:w="360"/>
                        <w:gridCol w:w="17062"/>
                      </w:tblGrid>
                      <w:tr w:rsidR="00C3491A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9FB8CD" w:themeColor="accent2"/>
                              <w:left w:val="single" w:sz="6" w:space="0" w:color="9FB8CD" w:themeColor="accent2"/>
                              <w:bottom w:val="single" w:sz="6" w:space="0" w:color="9FB8CD" w:themeColor="accent2"/>
                              <w:right w:val="single" w:sz="6" w:space="0" w:color="9FB8CD" w:themeColor="accent2"/>
                            </w:tcBorders>
                            <w:shd w:val="clear" w:color="auto" w:fill="9FB8CD" w:themeFill="accent2"/>
                            <w:tcMar>
                              <w:top w:w="360" w:type="dxa"/>
                              <w:bottom w:w="360" w:type="dxa"/>
                            </w:tcMar>
                          </w:tcPr>
                          <w:p w:rsidR="00C3491A" w:rsidRDefault="00C3491A">
                            <w:pPr>
                              <w:pStyle w:val="Sinespaciado"/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6" w:space="0" w:color="9FB8CD" w:themeColor="accent2"/>
                              <w:left w:val="single" w:sz="6" w:space="0" w:color="9FB8CD" w:themeColor="accent2"/>
                              <w:bottom w:val="single" w:sz="6" w:space="0" w:color="9FB8CD" w:themeColor="accent2"/>
                              <w:right w:val="single" w:sz="6" w:space="0" w:color="9FB8CD" w:themeColor="accent2"/>
                            </w:tcBorders>
                            <w:tcMar>
                              <w:top w:w="360" w:type="dxa"/>
                              <w:left w:w="360" w:type="dxa"/>
                              <w:bottom w:w="360" w:type="dxa"/>
                              <w:right w:w="360" w:type="dxa"/>
                            </w:tcMar>
                          </w:tcPr>
                          <w:p w:rsidR="00C3491A" w:rsidRDefault="00C3491A">
                            <w:pPr>
                              <w:pStyle w:val="Sinespaciado"/>
                              <w:spacing w:line="276" w:lineRule="auto"/>
                              <w:jc w:val="right"/>
                              <w:rPr>
                                <w:rFonts w:asciiTheme="majorHAnsi" w:hAnsiTheme="majorHAnsi"/>
                                <w:color w:val="525A7D" w:themeColor="accent1" w:themeShade="B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525A7D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color w:val="9FB8CD" w:themeColor="accent2"/>
                                <w:spacing w:val="10"/>
                                <w:sz w:val="52"/>
                                <w:szCs w:val="52"/>
                              </w:rPr>
                              <w:sym w:font="Wingdings 3" w:char="F07D"/>
                            </w:r>
                            <w:sdt>
                              <w:sdtPr>
                                <w:rPr>
                                  <w:rFonts w:asciiTheme="majorHAnsi" w:hAnsiTheme="majorHAnsi"/>
                                  <w:color w:val="525A7D" w:themeColor="accent1" w:themeShade="BF"/>
                                  <w:sz w:val="52"/>
                                  <w:szCs w:val="52"/>
                                </w:rPr>
                                <w:alias w:val="Título"/>
                                <w:id w:val="814202438"/>
                                <w:placeholder>
                                  <w:docPart w:val="1FAC78BE84834D6EB912A6A895D320A2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rFonts w:asciiTheme="majorHAnsi" w:hAnsiTheme="majorHAnsi"/>
                                    <w:color w:val="525A7D" w:themeColor="accent1" w:themeShade="BF"/>
                                    <w:sz w:val="52"/>
                                    <w:szCs w:val="52"/>
                                  </w:rPr>
                                  <w:t>OLIMPIADA MATEMÁTICAS 2009</w:t>
                                </w:r>
                              </w:sdtContent>
                            </w:sdt>
                          </w:p>
                          <w:p w:rsidR="00C3491A" w:rsidRDefault="007D208D" w:rsidP="002C09AC">
                            <w:pPr>
                              <w:pStyle w:val="Sinespaciado"/>
                              <w:spacing w:line="276" w:lineRule="auto"/>
                              <w:jc w:val="right"/>
                              <w:rPr>
                                <w:rFonts w:asciiTheme="majorHAnsi" w:eastAsiaTheme="majorEastAsia" w:hAnsiTheme="majorHAnsi" w:cstheme="majorBidi"/>
                                <w:color w:val="9FB8CD" w:themeColor="accent2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color w:val="9FB8CD" w:themeColor="accent2"/>
                                  <w:sz w:val="24"/>
                                  <w:szCs w:val="24"/>
                                </w:rPr>
                                <w:alias w:val="Subtítulo"/>
                                <w:id w:val="814202439"/>
                                <w:placeholder>
                                  <w:docPart w:val="FF9CF579F6C6459C88A94F1AC5B24CC2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2C09AC">
                                  <w:rPr>
                                    <w:rFonts w:asciiTheme="majorHAnsi" w:eastAsiaTheme="majorEastAsia" w:hAnsiTheme="majorHAnsi" w:cstheme="majorBidi"/>
                                    <w:color w:val="9FB8CD" w:themeColor="accent2"/>
                                    <w:sz w:val="24"/>
                                    <w:szCs w:val="24"/>
                                  </w:rPr>
                                  <w:t>PRIMARIA 2</w:t>
                                </w:r>
                                <w:r w:rsidR="00C3491A">
                                  <w:rPr>
                                    <w:rFonts w:asciiTheme="majorHAnsi" w:eastAsiaTheme="majorEastAsia" w:hAnsiTheme="majorHAnsi" w:cstheme="majorBidi"/>
                                    <w:color w:val="9FB8CD" w:themeColor="accent2"/>
                                    <w:sz w:val="24"/>
                                    <w:szCs w:val="24"/>
                                  </w:rPr>
                                  <w:t xml:space="preserve">º Y </w:t>
                                </w:r>
                                <w:r w:rsidR="002C09AC">
                                  <w:rPr>
                                    <w:rFonts w:asciiTheme="majorHAnsi" w:eastAsiaTheme="majorEastAsia" w:hAnsiTheme="majorHAnsi" w:cstheme="majorBidi"/>
                                    <w:color w:val="9FB8CD" w:themeColor="accent2"/>
                                    <w:sz w:val="24"/>
                                    <w:szCs w:val="24"/>
                                  </w:rPr>
                                  <w:t>3</w:t>
                                </w:r>
                                <w:r w:rsidR="00C3491A">
                                  <w:rPr>
                                    <w:rFonts w:asciiTheme="majorHAnsi" w:eastAsiaTheme="majorEastAsia" w:hAnsiTheme="majorHAnsi" w:cstheme="majorBidi"/>
                                    <w:color w:val="9FB8CD" w:themeColor="accent2"/>
                                    <w:sz w:val="24"/>
                                    <w:szCs w:val="24"/>
                                  </w:rPr>
                                  <w:t>º</w:t>
                                </w:r>
                              </w:sdtContent>
                            </w:sdt>
                          </w:p>
                        </w:tc>
                      </w:tr>
                      <w:tr w:rsidR="00C3491A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9FB8CD" w:themeColor="accent2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6" w:space="0" w:color="9FB8CD" w:themeColor="accent2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single" w:sz="6" w:space="0" w:color="AAB0C7" w:themeColor="accent1" w:themeTint="99"/>
                              <w:bottom w:val="single" w:sz="6" w:space="0" w:color="AAB0C7" w:themeColor="accent1" w:themeTint="99"/>
                              <w:right w:val="single" w:sz="6" w:space="0" w:color="AAB0C7" w:themeColor="accent1" w:themeTint="99"/>
                            </w:tcBorders>
                            <w:shd w:val="clear" w:color="auto" w:fill="AAB0C7" w:themeFill="accent1" w:themeFillTint="99"/>
                            <w:tcMar>
                              <w:top w:w="144" w:type="dxa"/>
                              <w:bottom w:w="144" w:type="dxa"/>
                            </w:tcMar>
                          </w:tcPr>
                          <w:p w:rsidR="00C3491A" w:rsidRDefault="00C3491A">
                            <w:pPr>
                              <w:pStyle w:val="Sinespaciado"/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6" w:space="0" w:color="AAB0C7" w:themeColor="accent1" w:themeTint="99"/>
                              <w:left w:val="single" w:sz="6" w:space="0" w:color="AAB0C7" w:themeColor="accent1" w:themeTint="99"/>
                              <w:bottom w:val="single" w:sz="6" w:space="0" w:color="AAB0C7" w:themeColor="accent1" w:themeTint="99"/>
                              <w:right w:val="single" w:sz="6" w:space="0" w:color="AAB0C7" w:themeColor="accent1" w:themeTint="99"/>
                            </w:tcBorders>
                            <w:tcMar>
                              <w:top w:w="144" w:type="dxa"/>
                              <w:left w:w="144" w:type="dxa"/>
                              <w:bottom w:w="144" w:type="dxa"/>
                              <w:right w:w="144" w:type="dxa"/>
                            </w:tcMar>
                          </w:tcPr>
                          <w:p w:rsidR="00C3491A" w:rsidRDefault="007D208D" w:rsidP="00394231">
                            <w:pPr>
                              <w:pStyle w:val="Sinespaciado"/>
                              <w:rPr>
                                <w:color w:val="525A7D" w:themeColor="accent1" w:themeShade="BF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808080" w:themeColor="background1" w:themeShade="80"/>
                                </w:rPr>
                                <w:alias w:val="Autor"/>
                                <w:id w:val="814202440"/>
                                <w:placeholder>
                                  <w:docPart w:val="9A43737680604353983448E56C4E2DEA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r w:rsidR="00C3491A">
                                  <w:rPr>
                                    <w:b/>
                                    <w:color w:val="808080" w:themeColor="background1" w:themeShade="80"/>
                                  </w:rPr>
                                  <w:t>OSCAR GUILLERMO CORREA TOVAR</w:t>
                                </w:r>
                              </w:sdtContent>
                            </w:sdt>
                            <w:r w:rsidR="00C3491A">
                              <w:rPr>
                                <w:b/>
                                <w:color w:val="525A7D" w:themeColor="accent1" w:themeShade="BF"/>
                              </w:rPr>
                              <w:t xml:space="preserve"> </w:t>
                            </w:r>
                            <w:r w:rsidR="00C3491A">
                              <w:rPr>
                                <w:color w:val="9FB8CD" w:themeColor="accent2"/>
                              </w:rPr>
                              <w:sym w:font="Wingdings 3" w:char="F07D"/>
                            </w:r>
                            <w:r w:rsidR="00C3491A">
                              <w:rPr>
                                <w:b/>
                                <w:color w:val="525A7D" w:themeColor="accent1" w:themeShade="BF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</w:rPr>
                                <w:alias w:val="Organización"/>
                                <w:id w:val="814202441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r w:rsidR="00C3491A">
                                  <w:rPr>
                                    <w:color w:val="808080" w:themeColor="background1" w:themeShade="80"/>
                                  </w:rPr>
                                  <w:t>I.E.D RUFIN</w:t>
                                </w:r>
                              </w:sdtContent>
                            </w:sdt>
                            <w:r w:rsidR="00C3491A">
                              <w:rPr>
                                <w:color w:val="525A7D" w:themeColor="accent1" w:themeShade="BF"/>
                              </w:rPr>
                              <w:t>O CUERVO</w:t>
                            </w:r>
                            <w:r w:rsidR="00C3491A">
                              <w:rPr>
                                <w:color w:val="9FB8CD" w:themeColor="accent2"/>
                              </w:rPr>
                              <w:sym w:font="Wingdings 3" w:char="F07D"/>
                            </w:r>
                            <w:r w:rsidR="00C3491A">
                              <w:rPr>
                                <w:color w:val="525A7D" w:themeColor="accent1" w:themeShade="BF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</w:rPr>
                                <w:alias w:val="Fecha"/>
                                <w:id w:val="814202442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09-07-30T00:00:00Z">
                                  <w:dateFormat w:val="dd/MM/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C3491A">
                                  <w:rPr>
                                    <w:color w:val="808080" w:themeColor="background1" w:themeShade="80"/>
                                  </w:rPr>
                                  <w:t>30/07/2009</w:t>
                                </w:r>
                              </w:sdtContent>
                            </w:sdt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7D208D" w:rsidP="004D16DE">
                            <w:pPr>
                              <w:pStyle w:val="Sinespaciad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208D">
                              <w:rPr>
                                <w:sz w:val="16"/>
                                <w:szCs w:val="16"/>
                              </w:rPr>
                              <w:pict>
                                <v:shapetype id="_x0000_t146" coordsize="21600,21600" o:spt="146" adj="-11730944" path="al10800,10800,10800,10800@2@5e">
                                  <v:formulas>
                                    <v:f eqn="val #1"/>
                                    <v:f eqn="val #0"/>
                                    <v:f eqn="sum 0 0 #0"/>
                                    <v:f eqn="prod #0 2 1"/>
                                    <v:f eqn="sumangle @3 0 360"/>
                                    <v:f eqn="if @3 @4 @3"/>
                                    <v:f eqn="val 10800"/>
                                    <v:f eqn="cos 10800 #0"/>
                                    <v:f eqn="sin 10800 #0"/>
                                    <v:f eqn="sum @7 10800 0"/>
                                    <v:f eqn="sum @8 10800 0"/>
                                    <v:f eqn="sum 10800 0 @8"/>
                                    <v:f eqn="if #0 0 21600"/>
                                  </v:formulas>
                                  <v:path textpathok="t" o:connecttype="custom" o:connectlocs="@12,10800;@9,@10;@9,@11"/>
                                  <v:textpath on="t" style="v-text-kern:t" fitpath="t"/>
                                  <v:handles>
                                    <v:h position="@6,#0" polar="10800,10800"/>
                                  </v:handles>
                                  <o:lock v:ext="edit" text="t" shapetype="t"/>
                                </v:shapetype>
                                <v:shape id="_x0000_i1025" type="#_x0000_t146" style="width:225pt;height:190.5pt" adj=",5400" fillcolor="#ffc">
                                  <v:fill color2="#f99" focus="100%" type="gradient"/>
                                  <v:shadow color="#868686"/>
                                  <o:extrusion v:ext="view" backdepth="18pt" color="#06c" on="t" viewpoint="-34.72222mm" viewpointorigin="-.5" skewangle="-45" brightness="10000f" lightposition="0,-50000" lightlevel="44000f" lightposition2="0,50000" lightlevel2="24000f"/>
                                  <v:textpath style="font-family:&quot;Times New Roman&quot;" fitshape="t" trim="t" string="Olimpiadas Matemáticas Rufinistas "/>
                                </v:shape>
                              </w:pict>
                            </w:r>
                          </w:p>
                          <w:p w:rsidR="004D16DE" w:rsidRDefault="004D16DE" w:rsidP="004D16DE">
                            <w:pPr>
                              <w:pStyle w:val="Sinespaciad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D16DE" w:rsidRDefault="007D208D" w:rsidP="004D16DE">
                            <w:pPr>
                              <w:pStyle w:val="Sinespaciad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208D">
                              <w:rPr>
                                <w:sz w:val="16"/>
                                <w:szCs w:val="16"/>
                              </w:rP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6" type="#_x0000_t136" style="width:322.5pt;height:21pt" fillcolor="#9400ed" strokecolor="#eaeaea" strokeweight="1pt">
                                  <v:fill color2="blue" angle="-90" colors="0 #a603ab;13763f #0819fb;22938f #1a8d48;34079f yellow;47841f #ee3f17;57672f #e81766;1 #a603ab" method="none" type="gradient"/>
                                  <v:shadow on="t" type="perspective" color="silver" opacity="52429f" origin="-.5,.5" matrix=",46340f,,.5,,-4768371582e-16"/>
                                  <v:textpath style="font-family:&quot;Arial Black&quot;;v-text-kern:t" trim="t" fitpath="t" string="PRIMARIA RURAL"/>
                                </v:shape>
                              </w:pict>
                            </w: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 w:rsidTr="001D4EF3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6" w:space="0" w:color="AAB0C7" w:themeColor="accent1" w:themeTint="99"/>
                              <w:left w:val="nil"/>
                              <w:bottom w:val="dashed" w:sz="6" w:space="0" w:color="C5D4E1" w:themeColor="accent2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3491A">
                        <w:trPr>
                          <w:jc w:val="center"/>
                        </w:trPr>
                        <w:tc>
                          <w:tcPr>
                            <w:tcW w:w="360" w:type="dxa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dashed" w:sz="6" w:space="0" w:color="C5D4E1" w:themeColor="accent2" w:themeTint="99"/>
                              <w:left w:val="nil"/>
                              <w:bottom w:val="single" w:sz="6" w:space="0" w:color="AAB0C7" w:themeColor="accent1" w:themeTint="99"/>
                              <w:right w:val="nil"/>
                            </w:tcBorders>
                          </w:tcPr>
                          <w:p w:rsidR="00C3491A" w:rsidRDefault="00C3491A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C3491A" w:rsidRDefault="00C3491A">
                      <w:pPr>
                        <w:pStyle w:val="Sinespaciado"/>
                      </w:pPr>
                    </w:p>
                  </w:txbxContent>
                </v:textbox>
                <w10:wrap anchorx="margin" anchory="margin"/>
              </v:rect>
            </w:pict>
          </w:r>
          <w:r w:rsidR="00C3491A">
            <w:br w:type="page"/>
          </w:r>
        </w:p>
      </w:sdtContent>
    </w:sdt>
    <w:sdt>
      <w:sdtPr>
        <w:alias w:val="Título"/>
        <w:tag w:val="Título"/>
        <w:id w:val="259239096"/>
        <w:placeholder>
          <w:docPart w:val="D427A5D0698F449BBFB51A28ED05055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:rsidR="00DC09B9" w:rsidRDefault="00394231" w:rsidP="00E866C6">
          <w:pPr>
            <w:pStyle w:val="Ttulo"/>
            <w:jc w:val="center"/>
          </w:pPr>
          <w:r>
            <w:t>OLIMPIADA MATEMÁTICAS 2009</w:t>
          </w:r>
        </w:p>
      </w:sdtContent>
    </w:sdt>
    <w:sdt>
      <w:sdtPr>
        <w:rPr>
          <w:color w:val="727CA3" w:themeColor="accent1"/>
        </w:rPr>
        <w:alias w:val="Subtítulo"/>
        <w:tag w:val="Subtítulo"/>
        <w:id w:val="206753112"/>
        <w:placeholder>
          <w:docPart w:val="D4EB4B7B04E448918705F7487A65FD55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:rsidR="00E866C6" w:rsidRDefault="002C09AC" w:rsidP="00E866C6">
          <w:pPr>
            <w:pStyle w:val="Subttulo"/>
            <w:jc w:val="center"/>
            <w:rPr>
              <w:color w:val="727CA3" w:themeColor="accent1"/>
            </w:rPr>
          </w:pPr>
          <w:r>
            <w:rPr>
              <w:color w:val="727CA3" w:themeColor="accent1"/>
            </w:rPr>
            <w:t>PRIMARIA 2º Y 3º</w:t>
          </w:r>
        </w:p>
      </w:sdtContent>
    </w:sdt>
    <w:p w:rsidR="00E6522D" w:rsidRDefault="00BF6AF9" w:rsidP="00E652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1. </w:t>
      </w:r>
      <w:r w:rsidR="00E6522D" w:rsidRPr="001879B4">
        <w:rPr>
          <w:rFonts w:ascii="Arial" w:eastAsiaTheme="minorHAnsi" w:hAnsi="Arial" w:cs="Arial"/>
          <w:color w:val="auto"/>
          <w:sz w:val="22"/>
          <w:szCs w:val="28"/>
        </w:rPr>
        <w:t>Relaciona (une con una flecha y colorea con el mismo color los cuadros correspondientes)</w:t>
      </w:r>
      <w:r>
        <w:rPr>
          <w:rFonts w:ascii="Arial" w:eastAsiaTheme="minorHAnsi" w:hAnsi="Arial" w:cs="Arial"/>
          <w:color w:val="auto"/>
          <w:sz w:val="22"/>
          <w:szCs w:val="28"/>
        </w:rPr>
        <w:t>, el número resaltado en amarillo corresponde a la cifra</w:t>
      </w:r>
      <w:r w:rsidR="00E6522D" w:rsidRPr="001879B4">
        <w:rPr>
          <w:rFonts w:ascii="Arial" w:eastAsiaTheme="minorHAnsi" w:hAnsi="Arial" w:cs="Arial"/>
          <w:color w:val="auto"/>
          <w:sz w:val="22"/>
          <w:szCs w:val="28"/>
        </w:rPr>
        <w:t>:</w:t>
      </w:r>
    </w:p>
    <w:p w:rsidR="001879B4" w:rsidRPr="001879B4" w:rsidRDefault="001879B4" w:rsidP="00E652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Ind w:w="959" w:type="dxa"/>
        <w:tblLook w:val="04A0"/>
      </w:tblPr>
      <w:tblGrid>
        <w:gridCol w:w="2410"/>
        <w:gridCol w:w="2693"/>
        <w:gridCol w:w="1697"/>
      </w:tblGrid>
      <w:tr w:rsidR="001879B4" w:rsidTr="001879B4">
        <w:tc>
          <w:tcPr>
            <w:tcW w:w="2410" w:type="dxa"/>
            <w:tcBorders>
              <w:right w:val="single" w:sz="4" w:space="0" w:color="auto"/>
            </w:tcBorders>
          </w:tcPr>
          <w:p w:rsidR="0034507B" w:rsidRPr="0034507B" w:rsidRDefault="0034507B" w:rsidP="0034507B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Ciento dos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507B" w:rsidRDefault="0034507B" w:rsidP="00E6522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07B" w:rsidRPr="00BF6AF9" w:rsidRDefault="0034507B" w:rsidP="00D1598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 w:rsidRPr="00BF6AF9"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212</w:t>
            </w:r>
          </w:p>
        </w:tc>
      </w:tr>
      <w:tr w:rsidR="001879B4" w:rsidTr="001879B4">
        <w:tc>
          <w:tcPr>
            <w:tcW w:w="2410" w:type="dxa"/>
            <w:tcBorders>
              <w:right w:val="single" w:sz="4" w:space="0" w:color="auto"/>
            </w:tcBorders>
          </w:tcPr>
          <w:p w:rsidR="0034507B" w:rsidRPr="0034507B" w:rsidRDefault="0034507B" w:rsidP="0034507B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Ciento doce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507B" w:rsidRDefault="0034507B" w:rsidP="00E6522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07B" w:rsidRPr="00BF6AF9" w:rsidRDefault="0034507B" w:rsidP="00D1598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 w:rsidRPr="00BF6AF9"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202</w:t>
            </w:r>
          </w:p>
        </w:tc>
      </w:tr>
      <w:tr w:rsidR="001879B4" w:rsidTr="00BF6AF9">
        <w:tc>
          <w:tcPr>
            <w:tcW w:w="2410" w:type="dxa"/>
            <w:tcBorders>
              <w:right w:val="single" w:sz="4" w:space="0" w:color="auto"/>
            </w:tcBorders>
            <w:shd w:val="clear" w:color="auto" w:fill="FFFF00"/>
          </w:tcPr>
          <w:p w:rsidR="0034507B" w:rsidRPr="0034507B" w:rsidRDefault="0034507B" w:rsidP="0034507B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Doscientos doce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507B" w:rsidRDefault="0034507B" w:rsidP="00E6522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07B" w:rsidRPr="00BF6AF9" w:rsidRDefault="00BF6AF9" w:rsidP="00D1598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 xml:space="preserve"> </w:t>
            </w:r>
            <w:r w:rsidR="0034507B" w:rsidRPr="00BF6AF9"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102</w:t>
            </w:r>
          </w:p>
        </w:tc>
      </w:tr>
      <w:tr w:rsidR="001879B4" w:rsidTr="001879B4">
        <w:tc>
          <w:tcPr>
            <w:tcW w:w="2410" w:type="dxa"/>
            <w:tcBorders>
              <w:right w:val="single" w:sz="4" w:space="0" w:color="auto"/>
            </w:tcBorders>
          </w:tcPr>
          <w:p w:rsidR="0034507B" w:rsidRPr="0034507B" w:rsidRDefault="0034507B" w:rsidP="0034507B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Doscientos dos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507B" w:rsidRDefault="0034507B" w:rsidP="00E6522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07B" w:rsidRPr="00BF6AF9" w:rsidRDefault="00BF6AF9" w:rsidP="00D1598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 xml:space="preserve"> </w:t>
            </w:r>
            <w:r w:rsidR="0034507B" w:rsidRPr="00BF6AF9"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112</w:t>
            </w:r>
          </w:p>
        </w:tc>
      </w:tr>
    </w:tbl>
    <w:p w:rsidR="00E6522D" w:rsidRDefault="00E6522D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E6522D" w:rsidRDefault="00BF6AF9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2.  </w:t>
      </w:r>
      <w:r w:rsidR="00E6522D" w:rsidRPr="001879B4">
        <w:rPr>
          <w:rFonts w:ascii="Arial" w:eastAsiaTheme="minorHAnsi" w:hAnsi="Arial" w:cs="Arial"/>
          <w:color w:val="auto"/>
          <w:sz w:val="22"/>
          <w:szCs w:val="28"/>
        </w:rPr>
        <w:t>Escribe el anterior y el posterior:</w:t>
      </w:r>
    </w:p>
    <w:p w:rsidR="001879B4" w:rsidRPr="001879B4" w:rsidRDefault="001879B4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Ind w:w="1526" w:type="dxa"/>
        <w:tblLook w:val="04A0"/>
      </w:tblPr>
      <w:tblGrid>
        <w:gridCol w:w="992"/>
        <w:gridCol w:w="3544"/>
        <w:gridCol w:w="850"/>
      </w:tblGrid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154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 w:rsidRPr="00BF6AF9">
              <w:rPr>
                <w:rFonts w:ascii="Arial" w:eastAsiaTheme="minorHAnsi" w:hAnsi="Arial" w:cs="Arial"/>
                <w:color w:val="auto"/>
                <w:sz w:val="24"/>
                <w:szCs w:val="28"/>
                <w:highlight w:val="yellow"/>
              </w:rPr>
              <w:t>245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91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311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  <w:tr w:rsidR="001879B4" w:rsidTr="001879B4">
        <w:tc>
          <w:tcPr>
            <w:tcW w:w="992" w:type="dxa"/>
            <w:tcBorders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24"/>
                <w:szCs w:val="28"/>
              </w:rPr>
              <w:t>112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879B4" w:rsidRDefault="001879B4" w:rsidP="001879B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24"/>
                <w:szCs w:val="28"/>
              </w:rPr>
            </w:pPr>
          </w:p>
        </w:tc>
      </w:tr>
    </w:tbl>
    <w:p w:rsidR="001879B4" w:rsidRPr="0034507B" w:rsidRDefault="001879B4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8"/>
        </w:rPr>
      </w:pPr>
    </w:p>
    <w:p w:rsidR="001879B4" w:rsidRDefault="00BF6AF9" w:rsidP="0034507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8"/>
        </w:rPr>
      </w:pPr>
      <w:r>
        <w:rPr>
          <w:rFonts w:ascii="Arial" w:eastAsiaTheme="minorHAnsi" w:hAnsi="Arial" w:cs="Arial"/>
          <w:color w:val="auto"/>
          <w:sz w:val="24"/>
          <w:szCs w:val="28"/>
        </w:rPr>
        <w:t>El anterior y posterior del número resaltado es:</w:t>
      </w:r>
    </w:p>
    <w:p w:rsidR="00BF6AF9" w:rsidRDefault="00BF6AF9" w:rsidP="00D1598D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8"/>
        </w:rPr>
      </w:pPr>
      <w:r>
        <w:rPr>
          <w:rFonts w:ascii="Arial" w:eastAsiaTheme="minorHAnsi" w:hAnsi="Arial" w:cs="Arial"/>
          <w:color w:val="auto"/>
          <w:sz w:val="24"/>
          <w:szCs w:val="28"/>
        </w:rPr>
        <w:lastRenderedPageBreak/>
        <w:t>14 y 16</w:t>
      </w:r>
      <w:r>
        <w:rPr>
          <w:rFonts w:ascii="Arial" w:eastAsiaTheme="minorHAnsi" w:hAnsi="Arial" w:cs="Arial"/>
          <w:color w:val="auto"/>
          <w:sz w:val="24"/>
          <w:szCs w:val="28"/>
        </w:rPr>
        <w:tab/>
      </w:r>
      <w:r>
        <w:rPr>
          <w:rFonts w:ascii="Arial" w:eastAsiaTheme="minorHAnsi" w:hAnsi="Arial" w:cs="Arial"/>
          <w:color w:val="auto"/>
          <w:sz w:val="24"/>
          <w:szCs w:val="28"/>
        </w:rPr>
        <w:tab/>
      </w:r>
      <w:r>
        <w:rPr>
          <w:rFonts w:ascii="Arial" w:eastAsiaTheme="minorHAnsi" w:hAnsi="Arial" w:cs="Arial"/>
          <w:color w:val="auto"/>
          <w:sz w:val="24"/>
          <w:szCs w:val="28"/>
        </w:rPr>
        <w:tab/>
        <w:t>b.  90 y 92</w:t>
      </w:r>
    </w:p>
    <w:p w:rsidR="00BF6AF9" w:rsidRDefault="00BF6AF9" w:rsidP="00D1598D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8"/>
        </w:rPr>
      </w:pPr>
      <w:r>
        <w:rPr>
          <w:rFonts w:ascii="Arial" w:eastAsiaTheme="minorHAnsi" w:hAnsi="Arial" w:cs="Arial"/>
          <w:color w:val="auto"/>
          <w:sz w:val="24"/>
          <w:szCs w:val="28"/>
        </w:rPr>
        <w:t>244 y 246</w:t>
      </w:r>
      <w:r>
        <w:rPr>
          <w:rFonts w:ascii="Arial" w:eastAsiaTheme="minorHAnsi" w:hAnsi="Arial" w:cs="Arial"/>
          <w:color w:val="auto"/>
          <w:sz w:val="24"/>
          <w:szCs w:val="28"/>
        </w:rPr>
        <w:tab/>
      </w:r>
      <w:r>
        <w:rPr>
          <w:rFonts w:ascii="Arial" w:eastAsiaTheme="minorHAnsi" w:hAnsi="Arial" w:cs="Arial"/>
          <w:color w:val="auto"/>
          <w:sz w:val="24"/>
          <w:szCs w:val="28"/>
        </w:rPr>
        <w:tab/>
        <w:t>d.  245 y 247</w:t>
      </w:r>
    </w:p>
    <w:p w:rsidR="00BF6AF9" w:rsidRPr="00BF6AF9" w:rsidRDefault="00BF6AF9" w:rsidP="00BF6AF9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4"/>
          <w:szCs w:val="28"/>
        </w:rPr>
      </w:pPr>
    </w:p>
    <w:p w:rsidR="0034507B" w:rsidRDefault="00BF6AF9" w:rsidP="0034507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3.  </w:t>
      </w:r>
      <w:r w:rsidR="0034507B" w:rsidRPr="001879B4">
        <w:rPr>
          <w:rFonts w:ascii="Arial" w:eastAsiaTheme="minorHAnsi" w:hAnsi="Arial" w:cs="Arial"/>
          <w:color w:val="auto"/>
          <w:sz w:val="22"/>
          <w:szCs w:val="28"/>
        </w:rPr>
        <w:t>Escribe el signo adecuado (recuerda: &gt; mayor que &lt;menor que):</w:t>
      </w:r>
    </w:p>
    <w:p w:rsidR="00E167C6" w:rsidRDefault="00E167C6" w:rsidP="0034507B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</w:rPr>
      </w:pPr>
    </w:p>
    <w:tbl>
      <w:tblPr>
        <w:tblStyle w:val="Tablaconcuadrcula"/>
        <w:tblW w:w="0" w:type="auto"/>
        <w:tblInd w:w="1384" w:type="dxa"/>
        <w:tblLook w:val="04A0"/>
      </w:tblPr>
      <w:tblGrid>
        <w:gridCol w:w="1454"/>
        <w:gridCol w:w="2838"/>
        <w:gridCol w:w="1520"/>
      </w:tblGrid>
      <w:tr w:rsidR="0034507B" w:rsidTr="0034507B">
        <w:tc>
          <w:tcPr>
            <w:tcW w:w="1454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202</w:t>
            </w:r>
          </w:p>
        </w:tc>
        <w:tc>
          <w:tcPr>
            <w:tcW w:w="2838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150</w:t>
            </w:r>
          </w:p>
        </w:tc>
      </w:tr>
      <w:tr w:rsidR="0034507B" w:rsidTr="0034507B">
        <w:tc>
          <w:tcPr>
            <w:tcW w:w="1454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312</w:t>
            </w:r>
          </w:p>
        </w:tc>
        <w:tc>
          <w:tcPr>
            <w:tcW w:w="2838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100</w:t>
            </w:r>
          </w:p>
        </w:tc>
      </w:tr>
      <w:tr w:rsidR="0034507B" w:rsidTr="0034507B">
        <w:tc>
          <w:tcPr>
            <w:tcW w:w="1454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212</w:t>
            </w:r>
          </w:p>
        </w:tc>
        <w:tc>
          <w:tcPr>
            <w:tcW w:w="2838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45</w:t>
            </w:r>
          </w:p>
        </w:tc>
      </w:tr>
      <w:tr w:rsidR="0034507B" w:rsidTr="00BF6AF9">
        <w:tc>
          <w:tcPr>
            <w:tcW w:w="1454" w:type="dxa"/>
            <w:shd w:val="clear" w:color="auto" w:fill="FFFF00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112</w:t>
            </w:r>
          </w:p>
        </w:tc>
        <w:tc>
          <w:tcPr>
            <w:tcW w:w="2838" w:type="dxa"/>
            <w:shd w:val="clear" w:color="auto" w:fill="FFFF00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  <w:shd w:val="clear" w:color="auto" w:fill="FFFF00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320</w:t>
            </w:r>
          </w:p>
        </w:tc>
      </w:tr>
      <w:tr w:rsidR="0034507B" w:rsidTr="0034507B">
        <w:tc>
          <w:tcPr>
            <w:tcW w:w="1454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95</w:t>
            </w:r>
          </w:p>
        </w:tc>
        <w:tc>
          <w:tcPr>
            <w:tcW w:w="2838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88</w:t>
            </w:r>
          </w:p>
        </w:tc>
      </w:tr>
      <w:tr w:rsidR="0034507B" w:rsidTr="0034507B">
        <w:tc>
          <w:tcPr>
            <w:tcW w:w="1454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100</w:t>
            </w:r>
          </w:p>
        </w:tc>
        <w:tc>
          <w:tcPr>
            <w:tcW w:w="2838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102</w:t>
            </w:r>
          </w:p>
        </w:tc>
      </w:tr>
      <w:tr w:rsidR="0034507B" w:rsidTr="0034507B">
        <w:tc>
          <w:tcPr>
            <w:tcW w:w="1454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45</w:t>
            </w:r>
          </w:p>
        </w:tc>
        <w:tc>
          <w:tcPr>
            <w:tcW w:w="2838" w:type="dxa"/>
          </w:tcPr>
          <w:p w:rsidR="0034507B" w:rsidRDefault="0034507B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520" w:type="dxa"/>
          </w:tcPr>
          <w:p w:rsidR="0034507B" w:rsidRDefault="001879B4" w:rsidP="0034507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99</w:t>
            </w:r>
          </w:p>
        </w:tc>
      </w:tr>
    </w:tbl>
    <w:p w:rsidR="002931D7" w:rsidRDefault="002931D7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BF6AF9" w:rsidRDefault="00BF6AF9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 w:rsidRPr="00BF6AF9">
        <w:rPr>
          <w:rFonts w:ascii="Arial" w:eastAsiaTheme="minorHAnsi" w:hAnsi="Arial" w:cs="Arial"/>
          <w:color w:val="auto"/>
          <w:sz w:val="22"/>
          <w:szCs w:val="28"/>
        </w:rPr>
        <w:t xml:space="preserve">El signo adecuado </w:t>
      </w:r>
      <w:r>
        <w:rPr>
          <w:rFonts w:ascii="Arial" w:eastAsiaTheme="minorHAnsi" w:hAnsi="Arial" w:cs="Arial"/>
          <w:color w:val="auto"/>
          <w:sz w:val="22"/>
          <w:szCs w:val="28"/>
        </w:rPr>
        <w:t>para las cifras resaltadas es:</w:t>
      </w:r>
    </w:p>
    <w:p w:rsidR="00BF6AF9" w:rsidRDefault="00BF6AF9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BF6AF9" w:rsidRDefault="00BF6AF9" w:rsidP="00D1598D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 &gt;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=</w:t>
      </w:r>
    </w:p>
    <w:p w:rsidR="00BF6AF9" w:rsidRPr="00BF6AF9" w:rsidRDefault="00BF6AF9" w:rsidP="00D1598D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&lt;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¿</w:t>
      </w:r>
    </w:p>
    <w:p w:rsidR="00BF6AF9" w:rsidRDefault="00BF6AF9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1879B4" w:rsidRPr="001879B4" w:rsidRDefault="009F0EA7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4.  </w:t>
      </w:r>
      <w:r w:rsidR="001879B4" w:rsidRPr="001879B4">
        <w:rPr>
          <w:rFonts w:ascii="Arial" w:eastAsiaTheme="minorHAnsi" w:hAnsi="Arial" w:cs="Arial"/>
          <w:color w:val="auto"/>
          <w:sz w:val="22"/>
          <w:szCs w:val="28"/>
        </w:rPr>
        <w:t>Rodea de rojo los números pares y de azul los impares:</w:t>
      </w:r>
    </w:p>
    <w:p w:rsidR="001879B4" w:rsidRDefault="001879B4" w:rsidP="001879B4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  <w:r>
        <w:rPr>
          <w:rFonts w:ascii="Helvetica" w:eastAsiaTheme="minorHAnsi" w:hAnsi="Helvetica" w:cs="Helvetica"/>
          <w:color w:val="auto"/>
          <w:sz w:val="28"/>
          <w:szCs w:val="28"/>
        </w:rPr>
        <w:t xml:space="preserve">          </w:t>
      </w:r>
    </w:p>
    <w:tbl>
      <w:tblPr>
        <w:tblStyle w:val="Tablaconcuadrcula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</w:tblGrid>
      <w:tr w:rsidR="001879B4" w:rsidTr="009F0EA7">
        <w:tc>
          <w:tcPr>
            <w:tcW w:w="851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107</w:t>
            </w:r>
          </w:p>
        </w:tc>
        <w:tc>
          <w:tcPr>
            <w:tcW w:w="851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145</w:t>
            </w:r>
          </w:p>
        </w:tc>
        <w:tc>
          <w:tcPr>
            <w:tcW w:w="851" w:type="dxa"/>
            <w:shd w:val="clear" w:color="auto" w:fill="FFFF00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168</w:t>
            </w:r>
          </w:p>
        </w:tc>
        <w:tc>
          <w:tcPr>
            <w:tcW w:w="851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187</w:t>
            </w:r>
          </w:p>
        </w:tc>
        <w:tc>
          <w:tcPr>
            <w:tcW w:w="852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 xml:space="preserve">193  </w:t>
            </w:r>
          </w:p>
        </w:tc>
        <w:tc>
          <w:tcPr>
            <w:tcW w:w="852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199</w:t>
            </w:r>
          </w:p>
        </w:tc>
        <w:tc>
          <w:tcPr>
            <w:tcW w:w="852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200</w:t>
            </w:r>
          </w:p>
        </w:tc>
        <w:tc>
          <w:tcPr>
            <w:tcW w:w="852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205</w:t>
            </w:r>
          </w:p>
        </w:tc>
        <w:tc>
          <w:tcPr>
            <w:tcW w:w="852" w:type="dxa"/>
          </w:tcPr>
          <w:p w:rsidR="001879B4" w:rsidRDefault="001879B4" w:rsidP="001879B4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214</w:t>
            </w:r>
          </w:p>
        </w:tc>
      </w:tr>
    </w:tbl>
    <w:p w:rsidR="001879B4" w:rsidRDefault="001879B4" w:rsidP="001879B4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9F0EA7" w:rsidRDefault="009F0EA7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El número resaltado es:</w:t>
      </w:r>
    </w:p>
    <w:p w:rsidR="009F0EA7" w:rsidRDefault="009F0EA7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D1598D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 Par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Impar</w:t>
      </w:r>
    </w:p>
    <w:p w:rsidR="009F0EA7" w:rsidRDefault="009F0EA7" w:rsidP="00D1598D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Primo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Tío</w:t>
      </w:r>
    </w:p>
    <w:p w:rsidR="009F0EA7" w:rsidRDefault="009F0EA7" w:rsidP="009F0EA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Pr="009F0EA7" w:rsidRDefault="009F0EA7" w:rsidP="009F0EA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1879B4" w:rsidRDefault="009F0EA7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lastRenderedPageBreak/>
        <w:t xml:space="preserve">5.  </w:t>
      </w:r>
      <w:r w:rsidR="001879B4" w:rsidRPr="001879B4">
        <w:rPr>
          <w:rFonts w:ascii="Arial" w:eastAsiaTheme="minorHAnsi" w:hAnsi="Arial" w:cs="Arial"/>
          <w:color w:val="auto"/>
          <w:sz w:val="22"/>
          <w:szCs w:val="28"/>
        </w:rPr>
        <w:t>Escribe diez números pares menores que 100:</w:t>
      </w:r>
    </w:p>
    <w:p w:rsidR="001879B4" w:rsidRDefault="001879B4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</w:tblGrid>
      <w:tr w:rsidR="001879B4" w:rsidTr="001879B4">
        <w:tc>
          <w:tcPr>
            <w:tcW w:w="851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1879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</w:tr>
    </w:tbl>
    <w:p w:rsidR="001879B4" w:rsidRDefault="001879B4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1879B4" w:rsidRDefault="009F0EA7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El número par menor que 100 es:</w:t>
      </w:r>
    </w:p>
    <w:p w:rsidR="009F0EA7" w:rsidRDefault="009F0EA7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D1598D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 112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57</w:t>
      </w:r>
    </w:p>
    <w:p w:rsidR="009F0EA7" w:rsidRDefault="009F0EA7" w:rsidP="00D1598D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45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90</w:t>
      </w:r>
    </w:p>
    <w:p w:rsidR="009F0EA7" w:rsidRPr="009F0EA7" w:rsidRDefault="009F0EA7" w:rsidP="009F0EA7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2"/>
          <w:szCs w:val="28"/>
        </w:rPr>
      </w:pPr>
    </w:p>
    <w:p w:rsidR="001879B4" w:rsidRPr="001879B4" w:rsidRDefault="001879B4" w:rsidP="001879B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16"/>
        </w:rPr>
      </w:pPr>
      <w:r w:rsidRPr="001879B4">
        <w:rPr>
          <w:rFonts w:ascii="Arial" w:eastAsiaTheme="minorHAnsi" w:hAnsi="Arial" w:cs="Arial"/>
          <w:color w:val="auto"/>
          <w:sz w:val="22"/>
          <w:szCs w:val="28"/>
        </w:rPr>
        <w:t>Escribe diez números impares menores que 100:</w:t>
      </w:r>
    </w:p>
    <w:p w:rsidR="001879B4" w:rsidRDefault="001879B4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</w:tblGrid>
      <w:tr w:rsidR="001879B4" w:rsidRPr="001879B4" w:rsidTr="0026222A">
        <w:tc>
          <w:tcPr>
            <w:tcW w:w="851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1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  <w:tc>
          <w:tcPr>
            <w:tcW w:w="852" w:type="dxa"/>
          </w:tcPr>
          <w:p w:rsidR="001879B4" w:rsidRPr="001879B4" w:rsidRDefault="001879B4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40"/>
                <w:szCs w:val="28"/>
              </w:rPr>
            </w:pPr>
          </w:p>
        </w:tc>
      </w:tr>
    </w:tbl>
    <w:p w:rsidR="00E167C6" w:rsidRDefault="00E167C6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E167C6" w:rsidRDefault="009F0EA7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El número impar menor que 100 es:</w:t>
      </w:r>
    </w:p>
    <w:p w:rsidR="009F0EA7" w:rsidRDefault="009F0EA7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D1598D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112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57</w:t>
      </w:r>
    </w:p>
    <w:p w:rsidR="009F0EA7" w:rsidRDefault="009F0EA7" w:rsidP="00D1598D">
      <w:pPr>
        <w:pStyle w:val="Prrafode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45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90</w:t>
      </w:r>
    </w:p>
    <w:p w:rsidR="009F0EA7" w:rsidRDefault="009F0EA7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E167C6" w:rsidRDefault="00E167C6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5D5EBA" w:rsidRDefault="009F0EA7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6.  </w:t>
      </w:r>
      <w:r w:rsidR="005D5EBA" w:rsidRPr="00E167C6">
        <w:rPr>
          <w:rFonts w:ascii="Arial" w:eastAsiaTheme="minorHAnsi" w:hAnsi="Arial" w:cs="Arial"/>
          <w:color w:val="auto"/>
          <w:sz w:val="22"/>
          <w:szCs w:val="28"/>
        </w:rPr>
        <w:t>Completa la serie:</w:t>
      </w:r>
    </w:p>
    <w:p w:rsidR="00E167C6" w:rsidRDefault="00E167C6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</w:tblGrid>
      <w:tr w:rsidR="00E167C6" w:rsidRPr="001879B4" w:rsidTr="009F0EA7"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 w:rsidRPr="00E167C6"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112</w:t>
            </w: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 w:rsidRPr="00E167C6"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115</w:t>
            </w: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 w:rsidRPr="00E167C6"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118</w:t>
            </w: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  <w:shd w:val="clear" w:color="auto" w:fill="FFFF00"/>
          </w:tcPr>
          <w:p w:rsidR="00E167C6" w:rsidRPr="00E167C6" w:rsidRDefault="009F0EA7" w:rsidP="009F0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sym w:font="Symbol" w:char="F03F"/>
            </w: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</w:tr>
    </w:tbl>
    <w:p w:rsidR="00E167C6" w:rsidRDefault="00E167C6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El número correspondiente a la séptima casilla es:</w:t>
      </w:r>
    </w:p>
    <w:p w:rsidR="009F0EA7" w:rsidRDefault="009F0EA7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D1598D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 121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130</w:t>
      </w:r>
    </w:p>
    <w:p w:rsidR="009F0EA7" w:rsidRDefault="009F0EA7" w:rsidP="00D1598D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127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133</w:t>
      </w:r>
    </w:p>
    <w:p w:rsidR="009F0EA7" w:rsidRDefault="009F0EA7" w:rsidP="009F0EA7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9F0EA7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9F0EA7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2"/>
          <w:szCs w:val="28"/>
        </w:rPr>
      </w:pPr>
    </w:p>
    <w:p w:rsidR="009F0EA7" w:rsidRDefault="009F0EA7" w:rsidP="009F0EA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lastRenderedPageBreak/>
        <w:t xml:space="preserve">7.  </w:t>
      </w:r>
      <w:r w:rsidRPr="00E167C6">
        <w:rPr>
          <w:rFonts w:ascii="Arial" w:eastAsiaTheme="minorHAnsi" w:hAnsi="Arial" w:cs="Arial"/>
          <w:color w:val="auto"/>
          <w:sz w:val="22"/>
          <w:szCs w:val="28"/>
        </w:rPr>
        <w:t>Completa la serie:</w:t>
      </w:r>
    </w:p>
    <w:p w:rsidR="009F0EA7" w:rsidRPr="009F0EA7" w:rsidRDefault="009F0EA7" w:rsidP="009F0EA7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</w:tblGrid>
      <w:tr w:rsidR="00E167C6" w:rsidRPr="00E167C6" w:rsidTr="00765508"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202</w:t>
            </w: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206</w:t>
            </w: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210</w:t>
            </w:r>
          </w:p>
        </w:tc>
        <w:tc>
          <w:tcPr>
            <w:tcW w:w="851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1" w:type="dxa"/>
            <w:shd w:val="clear" w:color="auto" w:fill="FFFF00"/>
          </w:tcPr>
          <w:p w:rsidR="00E167C6" w:rsidRPr="00E167C6" w:rsidRDefault="00765508" w:rsidP="007655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sym w:font="Symbol" w:char="F03F"/>
            </w: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2622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</w:tr>
    </w:tbl>
    <w:p w:rsidR="008404F8" w:rsidRDefault="008404F8" w:rsidP="008404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8404F8" w:rsidRDefault="008404F8" w:rsidP="008404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El número correspondiente a la </w:t>
      </w:r>
      <w:r w:rsidR="00765508">
        <w:rPr>
          <w:rFonts w:ascii="Arial" w:eastAsiaTheme="minorHAnsi" w:hAnsi="Arial" w:cs="Arial"/>
          <w:color w:val="auto"/>
          <w:sz w:val="22"/>
          <w:szCs w:val="28"/>
        </w:rPr>
        <w:t>quint</w:t>
      </w:r>
      <w:r>
        <w:rPr>
          <w:rFonts w:ascii="Arial" w:eastAsiaTheme="minorHAnsi" w:hAnsi="Arial" w:cs="Arial"/>
          <w:color w:val="auto"/>
          <w:sz w:val="22"/>
          <w:szCs w:val="28"/>
        </w:rPr>
        <w:t>a casilla es:</w:t>
      </w:r>
    </w:p>
    <w:p w:rsidR="008404F8" w:rsidRDefault="008404F8" w:rsidP="008404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8404F8" w:rsidRDefault="008404F8" w:rsidP="00D1598D">
      <w:pPr>
        <w:pStyle w:val="Prrafode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21</w:t>
      </w:r>
      <w:r w:rsidR="00765508">
        <w:rPr>
          <w:rFonts w:ascii="Arial" w:eastAsiaTheme="minorHAnsi" w:hAnsi="Arial" w:cs="Arial"/>
          <w:color w:val="auto"/>
          <w:sz w:val="22"/>
          <w:szCs w:val="28"/>
        </w:rPr>
        <w:t>4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 xml:space="preserve">b. </w:t>
      </w:r>
      <w:r w:rsidR="00765508">
        <w:rPr>
          <w:rFonts w:ascii="Arial" w:eastAsiaTheme="minorHAnsi" w:hAnsi="Arial" w:cs="Arial"/>
          <w:color w:val="auto"/>
          <w:sz w:val="22"/>
          <w:szCs w:val="28"/>
        </w:rPr>
        <w:t xml:space="preserve"> 2</w:t>
      </w:r>
      <w:r>
        <w:rPr>
          <w:rFonts w:ascii="Arial" w:eastAsiaTheme="minorHAnsi" w:hAnsi="Arial" w:cs="Arial"/>
          <w:color w:val="auto"/>
          <w:sz w:val="22"/>
          <w:szCs w:val="28"/>
        </w:rPr>
        <w:t>30</w:t>
      </w:r>
    </w:p>
    <w:p w:rsidR="008404F8" w:rsidRDefault="008404F8" w:rsidP="00D1598D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2</w:t>
      </w:r>
      <w:r w:rsidR="00765508">
        <w:rPr>
          <w:rFonts w:ascii="Arial" w:eastAsiaTheme="minorHAnsi" w:hAnsi="Arial" w:cs="Arial"/>
          <w:color w:val="auto"/>
          <w:sz w:val="22"/>
          <w:szCs w:val="28"/>
        </w:rPr>
        <w:t>18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 xml:space="preserve">d. </w:t>
      </w:r>
      <w:r w:rsidR="00765508">
        <w:rPr>
          <w:rFonts w:ascii="Arial" w:eastAsiaTheme="minorHAnsi" w:hAnsi="Arial" w:cs="Arial"/>
          <w:color w:val="auto"/>
          <w:sz w:val="22"/>
          <w:szCs w:val="28"/>
        </w:rPr>
        <w:t xml:space="preserve"> 222</w:t>
      </w:r>
    </w:p>
    <w:p w:rsidR="00765508" w:rsidRDefault="00765508" w:rsidP="00765508">
      <w:pPr>
        <w:pStyle w:val="Prrafodelista"/>
        <w:autoSpaceDE w:val="0"/>
        <w:autoSpaceDN w:val="0"/>
        <w:adjustRightInd w:val="0"/>
        <w:spacing w:after="0" w:line="240" w:lineRule="auto"/>
        <w:ind w:left="1785"/>
        <w:rPr>
          <w:rFonts w:ascii="Arial" w:eastAsiaTheme="minorHAnsi" w:hAnsi="Arial" w:cs="Arial"/>
          <w:color w:val="auto"/>
          <w:sz w:val="22"/>
          <w:szCs w:val="28"/>
        </w:rPr>
      </w:pPr>
    </w:p>
    <w:p w:rsidR="00765508" w:rsidRPr="00765508" w:rsidRDefault="00765508" w:rsidP="0076550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8</w:t>
      </w:r>
      <w:r w:rsidRPr="00765508">
        <w:rPr>
          <w:rFonts w:ascii="Arial" w:eastAsiaTheme="minorHAnsi" w:hAnsi="Arial" w:cs="Arial"/>
          <w:color w:val="auto"/>
          <w:sz w:val="22"/>
          <w:szCs w:val="28"/>
        </w:rPr>
        <w:t>.  Completa la serie:</w:t>
      </w:r>
    </w:p>
    <w:p w:rsidR="008404F8" w:rsidRDefault="008404F8" w:rsidP="005D5EB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</w:tblGrid>
      <w:tr w:rsidR="00E167C6" w:rsidRPr="00E167C6" w:rsidTr="00765508">
        <w:tc>
          <w:tcPr>
            <w:tcW w:w="851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3</w:t>
            </w:r>
          </w:p>
        </w:tc>
        <w:tc>
          <w:tcPr>
            <w:tcW w:w="851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6</w:t>
            </w:r>
          </w:p>
        </w:tc>
        <w:tc>
          <w:tcPr>
            <w:tcW w:w="851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t>9</w:t>
            </w:r>
          </w:p>
        </w:tc>
        <w:tc>
          <w:tcPr>
            <w:tcW w:w="851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1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</w:tcPr>
          <w:p w:rsidR="00E167C6" w:rsidRPr="00E167C6" w:rsidRDefault="00E167C6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</w:p>
        </w:tc>
        <w:tc>
          <w:tcPr>
            <w:tcW w:w="852" w:type="dxa"/>
            <w:shd w:val="clear" w:color="auto" w:fill="FFFF00"/>
          </w:tcPr>
          <w:p w:rsidR="00E167C6" w:rsidRPr="00E167C6" w:rsidRDefault="00765508" w:rsidP="00E167C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auto"/>
                <w:sz w:val="36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 w:val="36"/>
                <w:szCs w:val="28"/>
              </w:rPr>
              <w:sym w:font="Symbol" w:char="F03F"/>
            </w:r>
          </w:p>
        </w:tc>
      </w:tr>
    </w:tbl>
    <w:p w:rsidR="002931D7" w:rsidRDefault="002931D7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765508" w:rsidRDefault="00765508" w:rsidP="0076550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El número correspondiente a la décima casilla es:</w:t>
      </w:r>
    </w:p>
    <w:p w:rsidR="00765508" w:rsidRDefault="00765508" w:rsidP="0076550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765508" w:rsidRDefault="00765508" w:rsidP="00D1598D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30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33</w:t>
      </w:r>
    </w:p>
    <w:p w:rsidR="00765508" w:rsidRDefault="00765508" w:rsidP="00D1598D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27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24</w:t>
      </w:r>
    </w:p>
    <w:p w:rsidR="00765508" w:rsidRDefault="00765508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E167C6" w:rsidRDefault="00765508" w:rsidP="00E167C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9.  </w:t>
      </w:r>
      <w:r w:rsidR="00E167C6" w:rsidRPr="00E167C6">
        <w:rPr>
          <w:rFonts w:ascii="Arial" w:eastAsiaTheme="minorHAnsi" w:hAnsi="Arial" w:cs="Arial"/>
          <w:color w:val="auto"/>
          <w:sz w:val="22"/>
          <w:szCs w:val="28"/>
        </w:rPr>
        <w:t>Ordena de mayor a menor estos números:</w:t>
      </w:r>
    </w:p>
    <w:p w:rsidR="00E167C6" w:rsidRPr="00E167C6" w:rsidRDefault="00E167C6" w:rsidP="00E167C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E167C6" w:rsidRDefault="00E167C6" w:rsidP="00E167C6">
      <w:pPr>
        <w:autoSpaceDE w:val="0"/>
        <w:autoSpaceDN w:val="0"/>
        <w:adjustRightInd w:val="0"/>
        <w:spacing w:after="0" w:line="240" w:lineRule="auto"/>
        <w:jc w:val="center"/>
        <w:rPr>
          <w:rFonts w:ascii="Helvetica" w:eastAsiaTheme="minorHAnsi" w:hAnsi="Helvetica" w:cs="Helvetica"/>
          <w:color w:val="auto"/>
          <w:sz w:val="28"/>
          <w:szCs w:val="28"/>
        </w:rPr>
      </w:pPr>
      <w:r>
        <w:rPr>
          <w:rFonts w:ascii="Helvetica" w:eastAsiaTheme="minorHAnsi" w:hAnsi="Helvetica" w:cs="Helvetica"/>
          <w:color w:val="auto"/>
          <w:sz w:val="28"/>
          <w:szCs w:val="28"/>
        </w:rPr>
        <w:t>209 , 243 , 234 , 249 , 252 , 225</w:t>
      </w:r>
    </w:p>
    <w:p w:rsidR="00E167C6" w:rsidRDefault="00E167C6" w:rsidP="00E167C6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  <w:r>
        <w:rPr>
          <w:rFonts w:ascii="Helvetica" w:eastAsiaTheme="minorHAnsi" w:hAnsi="Helvetica" w:cs="Helvetica"/>
          <w:color w:val="auto"/>
          <w:sz w:val="28"/>
          <w:szCs w:val="28"/>
        </w:rPr>
        <w:t>_______ &gt; _______ &gt; _______ &gt; ___</w:t>
      </w:r>
      <w:r w:rsidR="000654F7" w:rsidRPr="000654F7">
        <w:rPr>
          <w:rFonts w:ascii="Helvetica" w:eastAsiaTheme="minorHAnsi" w:hAnsi="Helvetica" w:cs="Helvetica"/>
          <w:color w:val="auto"/>
          <w:sz w:val="28"/>
          <w:szCs w:val="28"/>
          <w:u w:val="single"/>
        </w:rPr>
        <w:sym w:font="Symbol" w:char="F03F"/>
      </w:r>
      <w:r w:rsidR="000654F7">
        <w:rPr>
          <w:rFonts w:ascii="Helvetica" w:eastAsiaTheme="minorHAnsi" w:hAnsi="Helvetica" w:cs="Helvetica"/>
          <w:color w:val="auto"/>
          <w:sz w:val="28"/>
          <w:szCs w:val="28"/>
        </w:rPr>
        <w:t>____&gt; _______ &gt; _______</w:t>
      </w:r>
    </w:p>
    <w:p w:rsidR="00876F9C" w:rsidRDefault="00876F9C" w:rsidP="00E167C6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0654F7" w:rsidRDefault="000654F7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La cifra que va en el lugar de la interrogación es:</w:t>
      </w:r>
    </w:p>
    <w:p w:rsidR="000654F7" w:rsidRDefault="000654F7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0654F7" w:rsidRDefault="000654F7" w:rsidP="00D1598D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209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225</w:t>
      </w:r>
    </w:p>
    <w:p w:rsidR="000654F7" w:rsidRDefault="000654F7" w:rsidP="00D1598D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243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234</w:t>
      </w:r>
    </w:p>
    <w:p w:rsidR="000654F7" w:rsidRDefault="000654F7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0654F7" w:rsidRDefault="000654F7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0654F7" w:rsidRDefault="000654F7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876F9C" w:rsidRDefault="00220BB8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lastRenderedPageBreak/>
        <w:t xml:space="preserve">10.  </w:t>
      </w:r>
      <w:r w:rsidR="00876F9C" w:rsidRPr="00876F9C">
        <w:rPr>
          <w:rFonts w:ascii="Arial" w:eastAsiaTheme="minorHAnsi" w:hAnsi="Arial" w:cs="Arial"/>
          <w:color w:val="auto"/>
          <w:sz w:val="22"/>
          <w:szCs w:val="28"/>
        </w:rPr>
        <w:t>Descompón y lee estos números:</w:t>
      </w:r>
    </w:p>
    <w:p w:rsidR="00876F9C" w:rsidRPr="00876F9C" w:rsidRDefault="00876F9C" w:rsidP="00876F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tbl>
      <w:tblPr>
        <w:tblStyle w:val="Tablaconcuadrcula"/>
        <w:tblW w:w="0" w:type="auto"/>
        <w:tblInd w:w="534" w:type="dxa"/>
        <w:tblLook w:val="04A0"/>
      </w:tblPr>
      <w:tblGrid>
        <w:gridCol w:w="992"/>
        <w:gridCol w:w="2126"/>
        <w:gridCol w:w="4863"/>
      </w:tblGrid>
      <w:tr w:rsidR="00876F9C" w:rsidTr="00876F9C">
        <w:tc>
          <w:tcPr>
            <w:tcW w:w="992" w:type="dxa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123</w:t>
            </w:r>
          </w:p>
        </w:tc>
        <w:tc>
          <w:tcPr>
            <w:tcW w:w="2126" w:type="dxa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 xml:space="preserve">100 + 20 + 3 </w:t>
            </w:r>
          </w:p>
        </w:tc>
        <w:tc>
          <w:tcPr>
            <w:tcW w:w="4863" w:type="dxa"/>
          </w:tcPr>
          <w:p w:rsidR="00876F9C" w:rsidRDefault="00876F9C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Ciento veintitrés</w:t>
            </w:r>
          </w:p>
        </w:tc>
      </w:tr>
      <w:tr w:rsidR="00876F9C" w:rsidTr="00876F9C">
        <w:tc>
          <w:tcPr>
            <w:tcW w:w="992" w:type="dxa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132</w:t>
            </w:r>
          </w:p>
        </w:tc>
        <w:tc>
          <w:tcPr>
            <w:tcW w:w="2126" w:type="dxa"/>
          </w:tcPr>
          <w:p w:rsid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876F9C" w:rsidRDefault="00876F9C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876F9C" w:rsidTr="00876F9C">
        <w:tc>
          <w:tcPr>
            <w:tcW w:w="992" w:type="dxa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213</w:t>
            </w:r>
          </w:p>
        </w:tc>
        <w:tc>
          <w:tcPr>
            <w:tcW w:w="2126" w:type="dxa"/>
          </w:tcPr>
          <w:p w:rsid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876F9C" w:rsidRDefault="00876F9C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876F9C" w:rsidTr="00876F9C">
        <w:tc>
          <w:tcPr>
            <w:tcW w:w="992" w:type="dxa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312</w:t>
            </w:r>
          </w:p>
        </w:tc>
        <w:tc>
          <w:tcPr>
            <w:tcW w:w="2126" w:type="dxa"/>
          </w:tcPr>
          <w:p w:rsid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876F9C" w:rsidRDefault="00876F9C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876F9C" w:rsidTr="00220BB8">
        <w:tc>
          <w:tcPr>
            <w:tcW w:w="992" w:type="dxa"/>
            <w:shd w:val="clear" w:color="auto" w:fill="FFFF00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405</w:t>
            </w:r>
          </w:p>
        </w:tc>
        <w:tc>
          <w:tcPr>
            <w:tcW w:w="2126" w:type="dxa"/>
            <w:shd w:val="clear" w:color="auto" w:fill="FFFF00"/>
          </w:tcPr>
          <w:p w:rsid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  <w:shd w:val="clear" w:color="auto" w:fill="FFFF00"/>
          </w:tcPr>
          <w:p w:rsidR="00876F9C" w:rsidRDefault="00876F9C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876F9C" w:rsidTr="00876F9C">
        <w:tc>
          <w:tcPr>
            <w:tcW w:w="992" w:type="dxa"/>
          </w:tcPr>
          <w:p w:rsidR="00876F9C" w:rsidRP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458</w:t>
            </w:r>
          </w:p>
        </w:tc>
        <w:tc>
          <w:tcPr>
            <w:tcW w:w="2126" w:type="dxa"/>
          </w:tcPr>
          <w:p w:rsidR="00876F9C" w:rsidRDefault="00876F9C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876F9C" w:rsidRDefault="00876F9C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D9418B" w:rsidTr="00876F9C">
        <w:tc>
          <w:tcPr>
            <w:tcW w:w="992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82</w:t>
            </w:r>
          </w:p>
        </w:tc>
        <w:tc>
          <w:tcPr>
            <w:tcW w:w="2126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D9418B" w:rsidRDefault="00D9418B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D9418B" w:rsidTr="00876F9C">
        <w:tc>
          <w:tcPr>
            <w:tcW w:w="992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198</w:t>
            </w:r>
          </w:p>
        </w:tc>
        <w:tc>
          <w:tcPr>
            <w:tcW w:w="2126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D9418B" w:rsidRDefault="00D9418B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D9418B" w:rsidTr="00876F9C">
        <w:tc>
          <w:tcPr>
            <w:tcW w:w="992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D9418B" w:rsidRDefault="00D9418B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  <w:tr w:rsidR="00D9418B" w:rsidTr="00876F9C">
        <w:tc>
          <w:tcPr>
            <w:tcW w:w="992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52</w:t>
            </w:r>
          </w:p>
        </w:tc>
        <w:tc>
          <w:tcPr>
            <w:tcW w:w="2126" w:type="dxa"/>
          </w:tcPr>
          <w:p w:rsidR="00D9418B" w:rsidRDefault="00D9418B" w:rsidP="00876F9C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</w:rPr>
            </w:pPr>
          </w:p>
        </w:tc>
        <w:tc>
          <w:tcPr>
            <w:tcW w:w="4863" w:type="dxa"/>
          </w:tcPr>
          <w:p w:rsidR="00D9418B" w:rsidRDefault="00D9418B" w:rsidP="00E167C6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</w:rPr>
            </w:pPr>
          </w:p>
        </w:tc>
      </w:tr>
    </w:tbl>
    <w:p w:rsidR="00876F9C" w:rsidRDefault="00876F9C" w:rsidP="00E167C6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</w:rPr>
      </w:pPr>
    </w:p>
    <w:p w:rsidR="008C683C" w:rsidRDefault="008C683C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AA1F09" w:rsidRDefault="00220BB8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La descomposición correspondiente al número 405 es:</w:t>
      </w:r>
    </w:p>
    <w:p w:rsidR="00220BB8" w:rsidRDefault="00220BB8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220BB8" w:rsidRDefault="00220BB8" w:rsidP="00D1598D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 40 + 5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4000 + 40 + 5</w:t>
      </w:r>
    </w:p>
    <w:p w:rsidR="00220BB8" w:rsidRPr="00220BB8" w:rsidRDefault="00220BB8" w:rsidP="00D1598D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400 +  10 + 5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400 + 5</w:t>
      </w:r>
    </w:p>
    <w:p w:rsidR="00220BB8" w:rsidRDefault="00220BB8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8C683C" w:rsidRDefault="008C683C" w:rsidP="008C683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11.  La descomposición correspondiente al número 198 es:</w:t>
      </w:r>
    </w:p>
    <w:p w:rsidR="008C683C" w:rsidRDefault="008C683C" w:rsidP="008C683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8C683C" w:rsidRDefault="008C683C" w:rsidP="00D1598D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10 + 90 + 8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1000 + 100 + 8</w:t>
      </w:r>
    </w:p>
    <w:p w:rsidR="008C683C" w:rsidRPr="00220BB8" w:rsidRDefault="008C683C" w:rsidP="00D1598D">
      <w:pPr>
        <w:pStyle w:val="Prrafodelist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100 +  90 + 8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100 + 8</w:t>
      </w:r>
    </w:p>
    <w:p w:rsidR="008C683C" w:rsidRDefault="008C683C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BD18EA" w:rsidRDefault="00BD18EA" w:rsidP="00BD18E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12.  La descomposición correspondiente al número 312 es:</w:t>
      </w:r>
    </w:p>
    <w:p w:rsidR="00BD18EA" w:rsidRDefault="00BD18EA" w:rsidP="00BD18E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BD18EA" w:rsidRDefault="00BD18EA" w:rsidP="00D1598D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30 + 10 + 2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b.  300 + 10 + 2</w:t>
      </w:r>
    </w:p>
    <w:p w:rsidR="00BD18EA" w:rsidRPr="00220BB8" w:rsidRDefault="00BD18EA" w:rsidP="00D1598D">
      <w:pPr>
        <w:pStyle w:val="Prrafodelista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>300 +  100 + 2</w:t>
      </w:r>
      <w:r>
        <w:rPr>
          <w:rFonts w:ascii="Arial" w:eastAsiaTheme="minorHAnsi" w:hAnsi="Arial" w:cs="Arial"/>
          <w:color w:val="auto"/>
          <w:sz w:val="22"/>
          <w:szCs w:val="28"/>
        </w:rPr>
        <w:tab/>
      </w:r>
      <w:r>
        <w:rPr>
          <w:rFonts w:ascii="Arial" w:eastAsiaTheme="minorHAnsi" w:hAnsi="Arial" w:cs="Arial"/>
          <w:color w:val="auto"/>
          <w:sz w:val="22"/>
          <w:szCs w:val="28"/>
        </w:rPr>
        <w:tab/>
        <w:t>d.  300 + 2</w:t>
      </w:r>
    </w:p>
    <w:p w:rsidR="008C683C" w:rsidRDefault="008C683C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D9418B" w:rsidRDefault="00D9418B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 w:rsidRPr="00D9418B">
        <w:rPr>
          <w:rFonts w:ascii="Arial" w:eastAsiaTheme="minorHAnsi" w:hAnsi="Arial" w:cs="Arial"/>
          <w:color w:val="auto"/>
          <w:sz w:val="22"/>
          <w:szCs w:val="28"/>
        </w:rPr>
        <w:t>Completa la tabla:</w:t>
      </w:r>
    </w:p>
    <w:p w:rsidR="00AA1F09" w:rsidRDefault="00AA1F09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AA1F09" w:rsidRPr="00AA1F09" w:rsidRDefault="00AA1F09" w:rsidP="00D1598D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  +</w:t>
      </w:r>
    </w:p>
    <w:p w:rsidR="00D9418B" w:rsidRDefault="00D9418B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tbl>
      <w:tblPr>
        <w:tblStyle w:val="Tablaconcuadrcula"/>
        <w:tblW w:w="0" w:type="auto"/>
        <w:tblInd w:w="817" w:type="dxa"/>
        <w:tblLook w:val="04A0"/>
      </w:tblPr>
      <w:tblGrid>
        <w:gridCol w:w="1287"/>
        <w:gridCol w:w="1287"/>
        <w:gridCol w:w="1217"/>
        <w:gridCol w:w="1251"/>
        <w:gridCol w:w="1252"/>
      </w:tblGrid>
      <w:tr w:rsidR="00AA1F09" w:rsidTr="00AA1F09">
        <w:trPr>
          <w:trHeight w:val="28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+</w:t>
            </w:r>
          </w:p>
          <w:p w:rsidR="00AA1F09" w:rsidRDefault="00AA1F09" w:rsidP="00AA1F0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AA1F0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200</w:t>
            </w:r>
          </w:p>
        </w:tc>
        <w:tc>
          <w:tcPr>
            <w:tcW w:w="12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305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 w:rsidRPr="00AA1F09"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sym w:font="Wingdings" w:char="F0E0"/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505</w:t>
            </w:r>
          </w:p>
        </w:tc>
      </w:tr>
      <w:tr w:rsidR="00AA1F09" w:rsidTr="00AA1F09">
        <w:trPr>
          <w:trHeight w:val="28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sym w:font="Symbol" w:char="F0AF"/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460</w:t>
            </w: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217" w:type="dxa"/>
            <w:tcBorders>
              <w:bottom w:val="single" w:sz="4" w:space="0" w:color="auto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800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 w:rsidRPr="00AA1F09"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sym w:font="Wingdings" w:char="F0E0"/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AA1F0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x</w:t>
            </w:r>
          </w:p>
        </w:tc>
      </w:tr>
      <w:tr w:rsidR="00AA1F09" w:rsidTr="00AA1F09">
        <w:trPr>
          <w:trHeight w:val="28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F09" w:rsidRP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</w:pPr>
          </w:p>
          <w:p w:rsidR="00AA1F09" w:rsidRP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</w:pPr>
            <w:r w:rsidRPr="00AA1F09"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  <w:sym w:font="Symbol" w:char="F0AF"/>
            </w:r>
          </w:p>
          <w:p w:rsidR="00AA1F09" w:rsidRP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F09" w:rsidRP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</w:pPr>
          </w:p>
          <w:p w:rsidR="00AA1F09" w:rsidRP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</w:pPr>
            <w:r w:rsidRPr="00AA1F09">
              <w:rPr>
                <w:rFonts w:ascii="Helvetica" w:eastAsiaTheme="minorHAnsi" w:hAnsi="Helvetica" w:cs="Helvetica"/>
                <w:b/>
                <w:color w:val="auto"/>
                <w:sz w:val="28"/>
                <w:szCs w:val="28"/>
              </w:rPr>
              <w:sym w:font="Symbol" w:char="F0AF"/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</w:tr>
      <w:tr w:rsidR="00AA1F09" w:rsidTr="00AA1F09">
        <w:trPr>
          <w:trHeight w:val="1123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F09" w:rsidRDefault="00AA1F09" w:rsidP="00AA1F0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</w:tcBorders>
          </w:tcPr>
          <w:p w:rsidR="00AA1F09" w:rsidRDefault="00AA1F09" w:rsidP="00AA1F0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AA1F0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y</w:t>
            </w:r>
          </w:p>
        </w:tc>
        <w:tc>
          <w:tcPr>
            <w:tcW w:w="1217" w:type="dxa"/>
            <w:tcBorders>
              <w:top w:val="single" w:sz="4" w:space="0" w:color="auto"/>
              <w:right w:val="single" w:sz="4" w:space="0" w:color="auto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  <w:r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  <w:t>1105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:rsidR="00AA1F09" w:rsidRDefault="00AA1F09" w:rsidP="00D9418B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color w:val="auto"/>
                <w:sz w:val="28"/>
                <w:szCs w:val="28"/>
              </w:rPr>
            </w:pPr>
          </w:p>
        </w:tc>
      </w:tr>
    </w:tbl>
    <w:p w:rsidR="00D9418B" w:rsidRDefault="00D9418B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D9418B" w:rsidRDefault="008C683C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13.  </w:t>
      </w:r>
      <w:r w:rsidR="00AA1F09" w:rsidRPr="00AA1F09">
        <w:rPr>
          <w:rFonts w:ascii="Arial" w:eastAsiaTheme="minorHAnsi" w:hAnsi="Arial" w:cs="Arial"/>
          <w:color w:val="auto"/>
          <w:sz w:val="22"/>
          <w:szCs w:val="28"/>
        </w:rPr>
        <w:t>El valor de x es:</w:t>
      </w:r>
    </w:p>
    <w:p w:rsidR="008C683C" w:rsidRPr="00AA1F09" w:rsidRDefault="008C683C" w:rsidP="00E6522D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</w:p>
    <w:p w:rsidR="00AA1F09" w:rsidRPr="00AA1F09" w:rsidRDefault="00AA1F09" w:rsidP="00D1598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8"/>
          <w:szCs w:val="28"/>
        </w:rPr>
      </w:pPr>
      <w:r w:rsidRPr="00AA1F09">
        <w:rPr>
          <w:rFonts w:ascii="Arial" w:eastAsiaTheme="minorHAnsi" w:hAnsi="Arial" w:cs="Arial"/>
          <w:color w:val="auto"/>
          <w:sz w:val="22"/>
          <w:szCs w:val="28"/>
        </w:rPr>
        <w:t>660</w:t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  <w:t>b.  1105</w:t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  <w:t>c.  505</w:t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  <w:t>d.  1260</w:t>
      </w:r>
    </w:p>
    <w:p w:rsidR="00AA1F09" w:rsidRDefault="00AA1F09" w:rsidP="00AA1F0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8"/>
          <w:szCs w:val="28"/>
        </w:rPr>
      </w:pPr>
    </w:p>
    <w:p w:rsidR="00AA1F09" w:rsidRPr="00AA1F09" w:rsidRDefault="008C683C" w:rsidP="00AA1F0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2"/>
          <w:szCs w:val="28"/>
        </w:rPr>
      </w:pPr>
      <w:r>
        <w:rPr>
          <w:rFonts w:ascii="Arial" w:eastAsiaTheme="minorHAnsi" w:hAnsi="Arial" w:cs="Arial"/>
          <w:color w:val="auto"/>
          <w:sz w:val="22"/>
          <w:szCs w:val="28"/>
        </w:rPr>
        <w:t xml:space="preserve">14.  </w:t>
      </w:r>
      <w:r w:rsidR="00AA1F09" w:rsidRPr="00AA1F09">
        <w:rPr>
          <w:rFonts w:ascii="Arial" w:eastAsiaTheme="minorHAnsi" w:hAnsi="Arial" w:cs="Arial"/>
          <w:color w:val="auto"/>
          <w:sz w:val="22"/>
          <w:szCs w:val="28"/>
        </w:rPr>
        <w:t>El valor de y es:</w:t>
      </w:r>
    </w:p>
    <w:p w:rsidR="00D9418B" w:rsidRDefault="00D9418B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p w:rsidR="00AA1F09" w:rsidRPr="00AA1F09" w:rsidRDefault="00AA1F09" w:rsidP="00D1598D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8"/>
          <w:szCs w:val="28"/>
        </w:rPr>
      </w:pPr>
      <w:r w:rsidRPr="00AA1F09">
        <w:rPr>
          <w:rFonts w:ascii="Arial" w:eastAsiaTheme="minorHAnsi" w:hAnsi="Arial" w:cs="Arial"/>
          <w:color w:val="auto"/>
          <w:sz w:val="22"/>
          <w:szCs w:val="28"/>
        </w:rPr>
        <w:t>660</w:t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  <w:t>b.  1105</w:t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  <w:t>c.  505</w:t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</w:r>
      <w:r w:rsidRPr="00AA1F09">
        <w:rPr>
          <w:rFonts w:ascii="Arial" w:eastAsiaTheme="minorHAnsi" w:hAnsi="Arial" w:cs="Arial"/>
          <w:color w:val="auto"/>
          <w:sz w:val="22"/>
          <w:szCs w:val="28"/>
        </w:rPr>
        <w:tab/>
        <w:t>d.  1260</w:t>
      </w:r>
    </w:p>
    <w:p w:rsidR="00AA1F09" w:rsidRDefault="00AA1F09" w:rsidP="00E6522D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8"/>
          <w:szCs w:val="28"/>
        </w:rPr>
      </w:pPr>
    </w:p>
    <w:tbl>
      <w:tblPr>
        <w:tblStyle w:val="Tablaconcuadrcula"/>
        <w:tblW w:w="8897" w:type="dxa"/>
        <w:tblInd w:w="-176" w:type="dxa"/>
        <w:tblLayout w:type="fixed"/>
        <w:tblLook w:val="04A0"/>
      </w:tblPr>
      <w:tblGrid>
        <w:gridCol w:w="39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D2D74" w:rsidTr="008D2D74">
        <w:tc>
          <w:tcPr>
            <w:tcW w:w="397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6"/>
              </w:rPr>
            </w:pPr>
            <w:r w:rsidRPr="008D2D74">
              <w:rPr>
                <w:rFonts w:ascii="Arial" w:hAnsi="Arial" w:cs="Arial"/>
                <w:sz w:val="16"/>
              </w:rPr>
              <w:t>Nº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3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4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5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6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7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8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9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340" w:type="dxa"/>
          </w:tcPr>
          <w:p w:rsidR="008D2D74" w:rsidRPr="008D2D74" w:rsidRDefault="008D2D74" w:rsidP="0079633B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340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0"/>
              </w:rPr>
            </w:pPr>
            <w:r w:rsidRPr="008D2D74">
              <w:rPr>
                <w:rFonts w:ascii="Arial" w:hAnsi="Arial" w:cs="Arial"/>
                <w:sz w:val="10"/>
              </w:rPr>
              <w:t>25</w:t>
            </w:r>
          </w:p>
        </w:tc>
      </w:tr>
      <w:tr w:rsidR="008D2D74" w:rsidTr="008D2D74">
        <w:tc>
          <w:tcPr>
            <w:tcW w:w="397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6"/>
              </w:rPr>
            </w:pPr>
            <w:r w:rsidRPr="008D2D74">
              <w:rPr>
                <w:rFonts w:ascii="Arial" w:hAnsi="Arial" w:cs="Arial"/>
                <w:sz w:val="16"/>
              </w:rPr>
              <w:t>A</w:t>
            </w: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</w:tr>
      <w:tr w:rsidR="008D2D74" w:rsidTr="008D2D74">
        <w:tc>
          <w:tcPr>
            <w:tcW w:w="397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6"/>
              </w:rPr>
            </w:pPr>
            <w:r w:rsidRPr="008D2D74">
              <w:rPr>
                <w:rFonts w:ascii="Arial" w:hAnsi="Arial" w:cs="Arial"/>
                <w:sz w:val="16"/>
              </w:rPr>
              <w:t>B</w:t>
            </w: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</w:tr>
      <w:tr w:rsidR="008D2D74" w:rsidTr="008D2D74">
        <w:tc>
          <w:tcPr>
            <w:tcW w:w="397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6"/>
              </w:rPr>
            </w:pPr>
            <w:r w:rsidRPr="008D2D74">
              <w:rPr>
                <w:rFonts w:ascii="Arial" w:hAnsi="Arial" w:cs="Arial"/>
                <w:sz w:val="16"/>
              </w:rPr>
              <w:t>C</w:t>
            </w: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</w:tr>
      <w:tr w:rsidR="008D2D74" w:rsidTr="008D2D74">
        <w:tc>
          <w:tcPr>
            <w:tcW w:w="397" w:type="dxa"/>
          </w:tcPr>
          <w:p w:rsidR="008D2D74" w:rsidRPr="008D2D74" w:rsidRDefault="008D2D74" w:rsidP="00C3491A">
            <w:pPr>
              <w:jc w:val="center"/>
              <w:rPr>
                <w:rFonts w:ascii="Arial" w:hAnsi="Arial" w:cs="Arial"/>
                <w:sz w:val="16"/>
              </w:rPr>
            </w:pPr>
            <w:r w:rsidRPr="008D2D74">
              <w:rPr>
                <w:rFonts w:ascii="Arial" w:hAnsi="Arial" w:cs="Arial"/>
                <w:sz w:val="16"/>
              </w:rPr>
              <w:t>D</w:t>
            </w: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  <w:tc>
          <w:tcPr>
            <w:tcW w:w="340" w:type="dxa"/>
          </w:tcPr>
          <w:p w:rsidR="008D2D74" w:rsidRDefault="008D2D74" w:rsidP="00C3491A">
            <w:pPr>
              <w:jc w:val="center"/>
            </w:pPr>
          </w:p>
        </w:tc>
      </w:tr>
    </w:tbl>
    <w:p w:rsidR="00580EEA" w:rsidRDefault="00580EEA" w:rsidP="007A7E49"/>
    <w:sectPr w:rsidR="00580EEA" w:rsidSect="004D16DE">
      <w:headerReference w:type="even" r:id="rId11"/>
      <w:headerReference w:type="default" r:id="rId12"/>
      <w:footerReference w:type="even" r:id="rId13"/>
      <w:footerReference w:type="default" r:id="rId14"/>
      <w:pgSz w:w="20163" w:h="12242" w:orient="landscape" w:code="5"/>
      <w:pgMar w:top="1418" w:right="1418" w:bottom="1418" w:left="1418" w:header="284" w:footer="567" w:gutter="0"/>
      <w:cols w:num="2" w:space="57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98D" w:rsidRDefault="00D1598D">
      <w:pPr>
        <w:spacing w:after="0" w:line="240" w:lineRule="auto"/>
      </w:pPr>
      <w:r>
        <w:separator/>
      </w:r>
    </w:p>
  </w:endnote>
  <w:endnote w:type="continuationSeparator" w:id="1">
    <w:p w:rsidR="00D1598D" w:rsidRDefault="00D1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A" w:rsidRDefault="00C3491A">
    <w:pPr>
      <w:pStyle w:val="Piedepginaizquierdo"/>
    </w:pPr>
    <w:r>
      <w:rPr>
        <w:color w:val="9FB8CD" w:themeColor="accent2"/>
      </w:rPr>
      <w:sym w:font="Wingdings 3" w:char="F07D"/>
    </w:r>
    <w:r>
      <w:t xml:space="preserve"> Página </w:t>
    </w:r>
    <w:fldSimple w:instr=" PAGE  \* Arabic  \* MERGEFORMAT ">
      <w:r w:rsidR="001B3C5A">
        <w:rPr>
          <w:noProof/>
        </w:rPr>
        <w:t>4</w:t>
      </w:r>
    </w:fldSimple>
  </w:p>
  <w:p w:rsidR="00C3491A" w:rsidRDefault="00C3491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A" w:rsidRDefault="00C3491A">
    <w:pPr>
      <w:pStyle w:val="Piedepginaderecho"/>
    </w:pPr>
    <w:r>
      <w:rPr>
        <w:color w:val="9FB8CD" w:themeColor="accent2"/>
      </w:rPr>
      <w:sym w:font="Wingdings 3" w:char="F07D"/>
    </w:r>
    <w:r>
      <w:t xml:space="preserve"> Página </w:t>
    </w:r>
    <w:fldSimple w:instr=" PAGE  \* Arabic  \* MERGEFORMAT ">
      <w:r w:rsidR="001B3C5A">
        <w:rPr>
          <w:noProof/>
        </w:rPr>
        <w:t>5</w:t>
      </w:r>
    </w:fldSimple>
  </w:p>
  <w:p w:rsidR="00C3491A" w:rsidRDefault="00C3491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98D" w:rsidRDefault="00D1598D">
      <w:pPr>
        <w:spacing w:after="0" w:line="240" w:lineRule="auto"/>
      </w:pPr>
      <w:r>
        <w:separator/>
      </w:r>
    </w:p>
  </w:footnote>
  <w:footnote w:type="continuationSeparator" w:id="1">
    <w:p w:rsidR="00D1598D" w:rsidRDefault="00D1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A" w:rsidRDefault="00C3491A" w:rsidP="00E866C6">
    <w:pPr>
      <w:pStyle w:val="Encabezadoizquierdo"/>
    </w:pPr>
    <w:r w:rsidRPr="00E866C6">
      <w:rPr>
        <w:noProof/>
        <w:color w:val="9FB8CD" w:themeColor="accent2"/>
        <w:lang w:eastAsia="es-ES"/>
      </w:rPr>
      <w:drawing>
        <wp:inline distT="0" distB="0" distL="0" distR="0">
          <wp:extent cx="525483" cy="685800"/>
          <wp:effectExtent l="19050" t="0" r="7917" b="0"/>
          <wp:docPr id="3" name="1 Imagen" descr="pag%2060%20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%2060%20jp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5442" cy="6857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9FB8CD" w:themeColor="accent2"/>
      </w:rPr>
      <w:tab/>
    </w:r>
    <w:r>
      <w:rPr>
        <w:color w:val="9FB8CD" w:themeColor="accent2"/>
      </w:rPr>
      <w:tab/>
    </w:r>
    <w:r>
      <w:rPr>
        <w:color w:val="9FB8CD" w:themeColor="accent2"/>
      </w:rPr>
      <w:tab/>
    </w:r>
    <w:r>
      <w:rPr>
        <w:color w:val="9FB8CD" w:themeColor="accent2"/>
      </w:rPr>
      <w:sym w:font="Wingdings 3" w:char="F07D"/>
    </w:r>
    <w:r>
      <w:t xml:space="preserve"> </w:t>
    </w:r>
    <w:sdt>
      <w:sdtPr>
        <w:alias w:val="Título"/>
        <w:id w:val="168006723"/>
        <w:placeholder>
          <w:docPart w:val="A529D41679AE473A8C6EEFA37569785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t>OLIMPIADA MATEMÁTICAS 2009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A" w:rsidRDefault="00C3491A">
    <w:pPr>
      <w:pStyle w:val="Encabezadoderecho"/>
      <w:jc w:val="left"/>
    </w:pPr>
    <w:r>
      <w:rPr>
        <w:color w:val="9FB8CD" w:themeColor="accent2"/>
      </w:rPr>
      <w:sym w:font="Wingdings 3" w:char="F07D"/>
    </w:r>
    <w:r>
      <w:t xml:space="preserve"> </w:t>
    </w:r>
    <w:sdt>
      <w:sdtPr>
        <w:alias w:val="Título"/>
        <w:id w:val="703721043"/>
        <w:placeholder>
          <w:docPart w:val="94C9690485FE4F5EBCE7B4449D5366D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t>OLIMPIADA MATEMÁTICAS 2009</w:t>
        </w:r>
      </w:sdtContent>
    </w:sdt>
  </w:p>
  <w:p w:rsidR="00C3491A" w:rsidRDefault="00C3491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3F0C434A"/>
    <w:lvl w:ilvl="0">
      <w:start w:val="1"/>
      <w:numFmt w:val="bullet"/>
      <w:pStyle w:val="Listaconvietas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aconvietas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aconvietas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aconvietas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aconvietas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5">
    <w:nsid w:val="0003251C"/>
    <w:multiLevelType w:val="hybridMultilevel"/>
    <w:tmpl w:val="A462B1B2"/>
    <w:lvl w:ilvl="0" w:tplc="E15282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BD5E57"/>
    <w:multiLevelType w:val="hybridMultilevel"/>
    <w:tmpl w:val="9020B0F2"/>
    <w:lvl w:ilvl="0" w:tplc="5B927E24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01C52262"/>
    <w:multiLevelType w:val="hybridMultilevel"/>
    <w:tmpl w:val="949A45C0"/>
    <w:lvl w:ilvl="0" w:tplc="638EB9BC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3C7F54"/>
    <w:multiLevelType w:val="hybridMultilevel"/>
    <w:tmpl w:val="19CE4340"/>
    <w:lvl w:ilvl="0" w:tplc="4D3C5526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BE1418"/>
    <w:multiLevelType w:val="hybridMultilevel"/>
    <w:tmpl w:val="0D8AD758"/>
    <w:lvl w:ilvl="0" w:tplc="0CCA0376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D468ED"/>
    <w:multiLevelType w:val="hybridMultilevel"/>
    <w:tmpl w:val="396C3A3C"/>
    <w:lvl w:ilvl="0" w:tplc="8C866982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30350B"/>
    <w:multiLevelType w:val="hybridMultilevel"/>
    <w:tmpl w:val="39409AC0"/>
    <w:lvl w:ilvl="0" w:tplc="CDC487E0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235A7"/>
    <w:multiLevelType w:val="hybridMultilevel"/>
    <w:tmpl w:val="0F545164"/>
    <w:lvl w:ilvl="0" w:tplc="D166B19C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1E4639"/>
    <w:multiLevelType w:val="hybridMultilevel"/>
    <w:tmpl w:val="76E6BCE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C85080"/>
    <w:multiLevelType w:val="hybridMultilevel"/>
    <w:tmpl w:val="F362787C"/>
    <w:lvl w:ilvl="0" w:tplc="17FC91D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B55D0"/>
    <w:multiLevelType w:val="hybridMultilevel"/>
    <w:tmpl w:val="C7F45848"/>
    <w:lvl w:ilvl="0" w:tplc="A7FAC8EA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B70FF7"/>
    <w:multiLevelType w:val="hybridMultilevel"/>
    <w:tmpl w:val="E35CBDC4"/>
    <w:lvl w:ilvl="0" w:tplc="89286400">
      <w:start w:val="100"/>
      <w:numFmt w:val="bullet"/>
      <w:lvlText w:val=""/>
      <w:lvlJc w:val="left"/>
      <w:pPr>
        <w:ind w:left="3392" w:hanging="360"/>
      </w:pPr>
      <w:rPr>
        <w:rFonts w:ascii="Wingdings" w:eastAsiaTheme="minorHAnsi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41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8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4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52" w:hanging="360"/>
      </w:pPr>
      <w:rPr>
        <w:rFonts w:ascii="Wingdings" w:hAnsi="Wingdings" w:hint="default"/>
      </w:rPr>
    </w:lvl>
  </w:abstractNum>
  <w:abstractNum w:abstractNumId="17">
    <w:nsid w:val="307E7D78"/>
    <w:multiLevelType w:val="hybridMultilevel"/>
    <w:tmpl w:val="64AA597E"/>
    <w:lvl w:ilvl="0" w:tplc="4E3A866C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11828"/>
    <w:multiLevelType w:val="hybridMultilevel"/>
    <w:tmpl w:val="A56476A4"/>
    <w:lvl w:ilvl="0" w:tplc="DDE2E6D8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36E81269"/>
    <w:multiLevelType w:val="hybridMultilevel"/>
    <w:tmpl w:val="11727DC4"/>
    <w:lvl w:ilvl="0" w:tplc="89865EC2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>
    <w:nsid w:val="38D451F4"/>
    <w:multiLevelType w:val="hybridMultilevel"/>
    <w:tmpl w:val="A462B1B2"/>
    <w:lvl w:ilvl="0" w:tplc="E15282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D76E6"/>
    <w:multiLevelType w:val="hybridMultilevel"/>
    <w:tmpl w:val="57722494"/>
    <w:lvl w:ilvl="0" w:tplc="4E3A866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>
    <w:nsid w:val="4189747A"/>
    <w:multiLevelType w:val="hybridMultilevel"/>
    <w:tmpl w:val="6AE4045C"/>
    <w:lvl w:ilvl="0" w:tplc="8C866982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>
    <w:nsid w:val="44C3335A"/>
    <w:multiLevelType w:val="hybridMultilevel"/>
    <w:tmpl w:val="7506F88C"/>
    <w:lvl w:ilvl="0" w:tplc="973EA662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FE0140"/>
    <w:multiLevelType w:val="hybridMultilevel"/>
    <w:tmpl w:val="5F4ECA52"/>
    <w:lvl w:ilvl="0" w:tplc="98A44710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94A05"/>
    <w:multiLevelType w:val="hybridMultilevel"/>
    <w:tmpl w:val="EE68A044"/>
    <w:lvl w:ilvl="0" w:tplc="5B927E24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70CC9"/>
    <w:multiLevelType w:val="hybridMultilevel"/>
    <w:tmpl w:val="39D06964"/>
    <w:lvl w:ilvl="0" w:tplc="8E8E49C6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EB63F8"/>
    <w:multiLevelType w:val="hybridMultilevel"/>
    <w:tmpl w:val="D862D32C"/>
    <w:lvl w:ilvl="0" w:tplc="0A049B34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32042"/>
    <w:multiLevelType w:val="hybridMultilevel"/>
    <w:tmpl w:val="6A78F7CA"/>
    <w:lvl w:ilvl="0" w:tplc="89865EC2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6121F0"/>
    <w:multiLevelType w:val="hybridMultilevel"/>
    <w:tmpl w:val="7944A614"/>
    <w:lvl w:ilvl="0" w:tplc="915CDA54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0">
    <w:nsid w:val="683E51A0"/>
    <w:multiLevelType w:val="hybridMultilevel"/>
    <w:tmpl w:val="80A0DEBE"/>
    <w:lvl w:ilvl="0" w:tplc="4082273E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8460C5"/>
    <w:multiLevelType w:val="hybridMultilevel"/>
    <w:tmpl w:val="612C2F56"/>
    <w:lvl w:ilvl="0" w:tplc="43F68654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D3109"/>
    <w:multiLevelType w:val="hybridMultilevel"/>
    <w:tmpl w:val="BBCAB4D6"/>
    <w:lvl w:ilvl="0" w:tplc="C59CAAA4">
      <w:start w:val="3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20"/>
  </w:num>
  <w:num w:numId="8">
    <w:abstractNumId w:val="5"/>
  </w:num>
  <w:num w:numId="9">
    <w:abstractNumId w:val="13"/>
  </w:num>
  <w:num w:numId="10">
    <w:abstractNumId w:val="29"/>
  </w:num>
  <w:num w:numId="11">
    <w:abstractNumId w:val="28"/>
  </w:num>
  <w:num w:numId="12">
    <w:abstractNumId w:val="19"/>
  </w:num>
  <w:num w:numId="13">
    <w:abstractNumId w:val="17"/>
  </w:num>
  <w:num w:numId="14">
    <w:abstractNumId w:val="21"/>
  </w:num>
  <w:num w:numId="15">
    <w:abstractNumId w:val="25"/>
  </w:num>
  <w:num w:numId="16">
    <w:abstractNumId w:val="6"/>
  </w:num>
  <w:num w:numId="17">
    <w:abstractNumId w:val="11"/>
  </w:num>
  <w:num w:numId="18">
    <w:abstractNumId w:val="15"/>
  </w:num>
  <w:num w:numId="19">
    <w:abstractNumId w:val="10"/>
  </w:num>
  <w:num w:numId="20">
    <w:abstractNumId w:val="22"/>
  </w:num>
  <w:num w:numId="21">
    <w:abstractNumId w:val="27"/>
  </w:num>
  <w:num w:numId="22">
    <w:abstractNumId w:val="8"/>
  </w:num>
  <w:num w:numId="23">
    <w:abstractNumId w:val="31"/>
  </w:num>
  <w:num w:numId="24">
    <w:abstractNumId w:val="24"/>
  </w:num>
  <w:num w:numId="25">
    <w:abstractNumId w:val="26"/>
  </w:num>
  <w:num w:numId="26">
    <w:abstractNumId w:val="14"/>
  </w:num>
  <w:num w:numId="27">
    <w:abstractNumId w:val="7"/>
  </w:num>
  <w:num w:numId="28">
    <w:abstractNumId w:val="18"/>
  </w:num>
  <w:num w:numId="29">
    <w:abstractNumId w:val="23"/>
  </w:num>
  <w:num w:numId="30">
    <w:abstractNumId w:val="12"/>
  </w:num>
  <w:num w:numId="31">
    <w:abstractNumId w:val="9"/>
  </w:num>
  <w:num w:numId="32">
    <w:abstractNumId w:val="30"/>
  </w:num>
  <w:num w:numId="33">
    <w:abstractNumId w:val="3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FFD"/>
    <w:rsid w:val="000654F7"/>
    <w:rsid w:val="0009640F"/>
    <w:rsid w:val="000D07E8"/>
    <w:rsid w:val="001214CB"/>
    <w:rsid w:val="001879B4"/>
    <w:rsid w:val="001B3C5A"/>
    <w:rsid w:val="001C4959"/>
    <w:rsid w:val="001D4EF3"/>
    <w:rsid w:val="00220BB8"/>
    <w:rsid w:val="0022376B"/>
    <w:rsid w:val="0025406B"/>
    <w:rsid w:val="002929FE"/>
    <w:rsid w:val="002931D7"/>
    <w:rsid w:val="002C09AC"/>
    <w:rsid w:val="002E7C85"/>
    <w:rsid w:val="0034507B"/>
    <w:rsid w:val="00394231"/>
    <w:rsid w:val="003B15F2"/>
    <w:rsid w:val="00487B8A"/>
    <w:rsid w:val="00495AB6"/>
    <w:rsid w:val="004A7952"/>
    <w:rsid w:val="004D16DE"/>
    <w:rsid w:val="005055D0"/>
    <w:rsid w:val="00571457"/>
    <w:rsid w:val="00576F68"/>
    <w:rsid w:val="00580EEA"/>
    <w:rsid w:val="00595A5A"/>
    <w:rsid w:val="005B03E5"/>
    <w:rsid w:val="005B1FA4"/>
    <w:rsid w:val="005C48F6"/>
    <w:rsid w:val="005C6C56"/>
    <w:rsid w:val="005D5EBA"/>
    <w:rsid w:val="006019A0"/>
    <w:rsid w:val="0061468A"/>
    <w:rsid w:val="00647402"/>
    <w:rsid w:val="00650AB9"/>
    <w:rsid w:val="007332D6"/>
    <w:rsid w:val="00735198"/>
    <w:rsid w:val="00765508"/>
    <w:rsid w:val="00792FD4"/>
    <w:rsid w:val="00794416"/>
    <w:rsid w:val="007A7E49"/>
    <w:rsid w:val="007D208D"/>
    <w:rsid w:val="00814946"/>
    <w:rsid w:val="00817C57"/>
    <w:rsid w:val="008404F8"/>
    <w:rsid w:val="00871318"/>
    <w:rsid w:val="00876F9C"/>
    <w:rsid w:val="008A1647"/>
    <w:rsid w:val="008A5799"/>
    <w:rsid w:val="008C683C"/>
    <w:rsid w:val="008D2D74"/>
    <w:rsid w:val="00917EA0"/>
    <w:rsid w:val="00921772"/>
    <w:rsid w:val="00930DA5"/>
    <w:rsid w:val="009A6E93"/>
    <w:rsid w:val="009F0EA7"/>
    <w:rsid w:val="00A315C4"/>
    <w:rsid w:val="00AA1F09"/>
    <w:rsid w:val="00AC5E55"/>
    <w:rsid w:val="00AF7FFD"/>
    <w:rsid w:val="00B107E9"/>
    <w:rsid w:val="00B159CE"/>
    <w:rsid w:val="00BD18EA"/>
    <w:rsid w:val="00BE356F"/>
    <w:rsid w:val="00BF6AF9"/>
    <w:rsid w:val="00C07941"/>
    <w:rsid w:val="00C3491A"/>
    <w:rsid w:val="00C956C0"/>
    <w:rsid w:val="00CD3391"/>
    <w:rsid w:val="00D1598D"/>
    <w:rsid w:val="00D83856"/>
    <w:rsid w:val="00D9418B"/>
    <w:rsid w:val="00DC0349"/>
    <w:rsid w:val="00DC09B9"/>
    <w:rsid w:val="00DE1D52"/>
    <w:rsid w:val="00DF0DE3"/>
    <w:rsid w:val="00E167C6"/>
    <w:rsid w:val="00E4222E"/>
    <w:rsid w:val="00E6522D"/>
    <w:rsid w:val="00E678F5"/>
    <w:rsid w:val="00E75687"/>
    <w:rsid w:val="00E84F92"/>
    <w:rsid w:val="00E866C6"/>
    <w:rsid w:val="00EA44AE"/>
    <w:rsid w:val="00F42627"/>
    <w:rsid w:val="00F57921"/>
    <w:rsid w:val="00F7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ffc000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B9"/>
    <w:rPr>
      <w:rFonts w:eastAsiaTheme="minorEastAsia"/>
      <w:color w:val="000000" w:themeColor="text1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C09B9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eastAsiaTheme="majorEastAsia" w:hAnsiTheme="majorHAnsi" w:cstheme="majorBidi"/>
      <w:color w:val="FFFFFF" w:themeColor="background1"/>
      <w:spacing w:val="5"/>
    </w:rPr>
  </w:style>
  <w:style w:type="paragraph" w:styleId="Ttulo2">
    <w:name w:val="heading 2"/>
    <w:basedOn w:val="Normal"/>
    <w:next w:val="Normal"/>
    <w:link w:val="Ttulo2Car"/>
    <w:uiPriority w:val="9"/>
    <w:qFormat/>
    <w:rsid w:val="00DC09B9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eastAsiaTheme="majorEastAsia" w:hAnsiTheme="majorHAnsi" w:cstheme="majorBidi"/>
      <w:color w:val="628BAD" w:themeColor="accent2" w:themeShade="BF"/>
      <w:spacing w:val="5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C09B9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eastAsiaTheme="majorEastAsia" w:hAnsiTheme="majorHAnsi" w:cstheme="majorBidi"/>
      <w:color w:val="595959" w:themeColor="text1" w:themeTint="A6"/>
      <w:spacing w:val="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09B9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09B9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9B9"/>
    <w:pPr>
      <w:spacing w:before="200" w:after="80"/>
      <w:outlineLvl w:val="5"/>
    </w:pPr>
    <w:rPr>
      <w:rFonts w:asciiTheme="majorHAnsi" w:eastAsiaTheme="majorEastAsia" w:hAnsiTheme="majorHAnsi" w:cstheme="majorBidi"/>
      <w:b/>
      <w:bCs/>
      <w:color w:val="7F7F7F" w:themeColor="background1" w:themeShade="7F"/>
      <w:sz w:val="18"/>
      <w:szCs w:val="18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09B9"/>
    <w:pPr>
      <w:spacing w:before="200" w:after="80"/>
      <w:outlineLvl w:val="6"/>
    </w:pPr>
    <w:rPr>
      <w:rFonts w:asciiTheme="majorHAnsi" w:eastAsiaTheme="majorEastAsia" w:hAnsiTheme="majorHAnsi" w:cstheme="majorBidi"/>
      <w:b/>
      <w:bCs/>
      <w:i/>
      <w:iCs/>
      <w:color w:val="808080" w:themeColor="background1" w:themeShade="80"/>
      <w:sz w:val="18"/>
      <w:szCs w:val="18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09B9"/>
    <w:pPr>
      <w:spacing w:before="200" w:after="80"/>
      <w:outlineLvl w:val="7"/>
    </w:pPr>
    <w:rPr>
      <w:rFonts w:asciiTheme="majorHAnsi" w:eastAsiaTheme="majorEastAsia" w:hAnsiTheme="majorHAnsi" w:cstheme="majorBidi"/>
      <w:color w:val="9FB8CD" w:themeColor="accent2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09B9"/>
    <w:pPr>
      <w:spacing w:before="200" w:after="80"/>
      <w:outlineLvl w:val="8"/>
    </w:pPr>
    <w:rPr>
      <w:rFonts w:asciiTheme="majorHAnsi" w:eastAsiaTheme="majorEastAsia" w:hAnsiTheme="majorHAnsi" w:cstheme="majorBidi"/>
      <w:i/>
      <w:iCs/>
      <w:color w:val="9FB8CD" w:themeColor="accent2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09B9"/>
    <w:rPr>
      <w:rFonts w:asciiTheme="majorHAnsi" w:eastAsiaTheme="majorEastAsia" w:hAnsiTheme="majorHAnsi" w:cstheme="majorBidi"/>
      <w:color w:val="FFFFFF" w:themeColor="background1"/>
      <w:spacing w:val="5"/>
      <w:sz w:val="20"/>
      <w:shd w:val="clear" w:color="auto" w:fill="9FB8CD" w:themeFill="accent2"/>
    </w:rPr>
  </w:style>
  <w:style w:type="character" w:customStyle="1" w:styleId="Ttulo2Car">
    <w:name w:val="Título 2 Car"/>
    <w:basedOn w:val="Fuentedeprrafopredeter"/>
    <w:link w:val="Ttulo2"/>
    <w:uiPriority w:val="9"/>
    <w:rsid w:val="00DC09B9"/>
    <w:rPr>
      <w:rFonts w:asciiTheme="majorHAnsi" w:eastAsiaTheme="majorEastAsia" w:hAnsiTheme="majorHAnsi" w:cstheme="majorBidi"/>
      <w:color w:val="628BAD" w:themeColor="accent2" w:themeShade="BF"/>
      <w:spacing w:val="5"/>
      <w:sz w:val="20"/>
    </w:rPr>
  </w:style>
  <w:style w:type="character" w:customStyle="1" w:styleId="Ttulo3Car">
    <w:name w:val="Título 3 Car"/>
    <w:basedOn w:val="Fuentedeprrafopredeter"/>
    <w:link w:val="Ttulo3"/>
    <w:uiPriority w:val="9"/>
    <w:rsid w:val="00DC09B9"/>
    <w:rPr>
      <w:rFonts w:asciiTheme="majorHAnsi" w:eastAsiaTheme="majorEastAsia" w:hAnsiTheme="majorHAnsi" w:cstheme="majorBidi"/>
      <w:color w:val="595959" w:themeColor="text1" w:themeTint="A6"/>
      <w:spacing w:val="5"/>
      <w:sz w:val="20"/>
    </w:rPr>
  </w:style>
  <w:style w:type="paragraph" w:styleId="Ttulo">
    <w:name w:val="Title"/>
    <w:basedOn w:val="Normal"/>
    <w:link w:val="TtuloCar"/>
    <w:uiPriority w:val="10"/>
    <w:qFormat/>
    <w:rsid w:val="00DC09B9"/>
    <w:pPr>
      <w:spacing w:line="240" w:lineRule="auto"/>
    </w:pPr>
    <w:rPr>
      <w:rFonts w:asciiTheme="majorHAnsi" w:eastAsiaTheme="majorEastAsia" w:hAnsiTheme="majorHAnsi" w:cstheme="majorBidi"/>
      <w:color w:val="9FB8CD" w:themeColor="accent2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C09B9"/>
    <w:rPr>
      <w:rFonts w:asciiTheme="majorHAnsi" w:eastAsiaTheme="majorEastAsia" w:hAnsiTheme="majorHAnsi" w:cstheme="majorBidi"/>
      <w:color w:val="9FB8CD" w:themeColor="accent2"/>
      <w:sz w:val="52"/>
      <w:szCs w:val="52"/>
    </w:rPr>
  </w:style>
  <w:style w:type="paragraph" w:styleId="Subttulo">
    <w:name w:val="Subtitle"/>
    <w:basedOn w:val="Normal"/>
    <w:link w:val="SubttuloCar"/>
    <w:uiPriority w:val="11"/>
    <w:qFormat/>
    <w:rsid w:val="00DC09B9"/>
    <w:pPr>
      <w:spacing w:after="720" w:line="240" w:lineRule="auto"/>
    </w:pPr>
    <w:rPr>
      <w:rFonts w:asciiTheme="majorHAnsi" w:eastAsiaTheme="majorEastAsia" w:hAnsiTheme="majorHAnsi" w:cstheme="majorBidi"/>
      <w:color w:val="9FB8CD" w:themeColor="accent2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C09B9"/>
    <w:rPr>
      <w:rFonts w:asciiTheme="majorHAnsi" w:eastAsiaTheme="majorEastAsia" w:hAnsiTheme="majorHAnsi" w:cstheme="majorBidi"/>
      <w:color w:val="9FB8CD" w:themeColor="accent2"/>
      <w:sz w:val="24"/>
      <w:szCs w:val="24"/>
    </w:rPr>
  </w:style>
  <w:style w:type="paragraph" w:styleId="Epgrafe">
    <w:name w:val="caption"/>
    <w:basedOn w:val="Normal"/>
    <w:next w:val="Normal"/>
    <w:uiPriority w:val="35"/>
    <w:unhideWhenUsed/>
    <w:rsid w:val="00DC09B9"/>
    <w:pPr>
      <w:spacing w:after="0" w:line="240" w:lineRule="auto"/>
    </w:pPr>
    <w:rPr>
      <w:rFonts w:asciiTheme="majorHAnsi" w:eastAsiaTheme="majorEastAsia" w:hAnsiTheme="majorHAnsi" w:cstheme="majorBidi"/>
      <w:color w:val="9FB8CD" w:themeColor="accent2"/>
      <w:sz w:val="16"/>
      <w:szCs w:val="16"/>
    </w:rPr>
  </w:style>
  <w:style w:type="paragraph" w:styleId="Sinespaciado">
    <w:name w:val="No Spacing"/>
    <w:basedOn w:val="Normal"/>
    <w:uiPriority w:val="99"/>
    <w:qFormat/>
    <w:rsid w:val="00DC09B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C09B9"/>
    <w:rPr>
      <w:rFonts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09B9"/>
    <w:rPr>
      <w:rFonts w:eastAsiaTheme="minorEastAsia" w:hAnsi="Tahoma"/>
      <w:color w:val="000000" w:themeColor="text1"/>
      <w:sz w:val="16"/>
      <w:szCs w:val="16"/>
      <w:lang w:val="es-ES"/>
    </w:rPr>
  </w:style>
  <w:style w:type="character" w:styleId="Ttulodellibro">
    <w:name w:val="Book Title"/>
    <w:basedOn w:val="Fuentedeprrafopredeter"/>
    <w:uiPriority w:val="33"/>
    <w:qFormat/>
    <w:rsid w:val="00DC09B9"/>
    <w:rPr>
      <w:rFonts w:asciiTheme="majorHAnsi" w:eastAsiaTheme="majorEastAsia" w:hAnsiTheme="majorHAnsi" w:cstheme="majorBidi"/>
      <w:bCs w:val="0"/>
      <w:i/>
      <w:iCs/>
      <w:color w:val="8E736A" w:themeColor="accent6"/>
      <w:sz w:val="20"/>
      <w:szCs w:val="20"/>
      <w:lang w:val="es-ES"/>
    </w:rPr>
  </w:style>
  <w:style w:type="character" w:styleId="nfasis">
    <w:name w:val="Emphasis"/>
    <w:uiPriority w:val="20"/>
    <w:qFormat/>
    <w:rsid w:val="00DC09B9"/>
    <w:rPr>
      <w:rFonts w:eastAsiaTheme="minorEastAsia" w:cstheme="minorBidi"/>
      <w:b/>
      <w:bCs/>
      <w:i/>
      <w:iCs/>
      <w:spacing w:val="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C09B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9B9"/>
    <w:rPr>
      <w:color w:val="000000" w:themeColor="text1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DC09B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09B9"/>
    <w:rPr>
      <w:color w:val="000000" w:themeColor="text1"/>
      <w:sz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09B9"/>
    <w:rPr>
      <w:rFonts w:asciiTheme="majorHAnsi" w:eastAsiaTheme="majorEastAsia" w:hAnsiTheme="majorHAnsi" w:cstheme="majorBidi"/>
      <w:color w:val="595959" w:themeColor="text1" w:themeTint="A6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09B9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09B9"/>
    <w:rPr>
      <w:rFonts w:asciiTheme="majorHAnsi" w:eastAsiaTheme="majorEastAsia" w:hAnsiTheme="majorHAnsi" w:cstheme="majorBidi"/>
      <w:b/>
      <w:bCs/>
      <w:color w:val="7F7F7F" w:themeColor="background1" w:themeShade="7F"/>
      <w:sz w:val="18"/>
      <w:szCs w:val="18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09B9"/>
    <w:rPr>
      <w:rFonts w:asciiTheme="majorHAnsi" w:eastAsiaTheme="majorEastAsia" w:hAnsiTheme="majorHAnsi" w:cstheme="majorBidi"/>
      <w:b/>
      <w:bCs/>
      <w:i/>
      <w:iCs/>
      <w:color w:val="808080" w:themeColor="background1" w:themeShade="80"/>
      <w:sz w:val="18"/>
      <w:szCs w:val="18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09B9"/>
    <w:rPr>
      <w:rFonts w:asciiTheme="majorHAnsi" w:eastAsiaTheme="majorEastAsia" w:hAnsiTheme="majorHAnsi" w:cstheme="majorBidi"/>
      <w:color w:val="9FB8CD" w:themeColor="accent2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09B9"/>
    <w:rPr>
      <w:rFonts w:asciiTheme="majorHAnsi" w:eastAsiaTheme="majorEastAsia" w:hAnsiTheme="majorHAnsi" w:cstheme="majorBidi"/>
      <w:i/>
      <w:iCs/>
      <w:color w:val="9FB8CD" w:themeColor="accen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DC09B9"/>
    <w:rPr>
      <w:b/>
      <w:bCs/>
      <w:i/>
      <w:iCs/>
      <w:color w:val="BAC737" w:themeColor="accent3" w:themeShade="BF"/>
      <w:sz w:val="20"/>
    </w:rPr>
  </w:style>
  <w:style w:type="paragraph" w:styleId="Citadestacada">
    <w:name w:val="Intense Quote"/>
    <w:basedOn w:val="Normal"/>
    <w:link w:val="CitadestacadaCar"/>
    <w:uiPriority w:val="30"/>
    <w:qFormat/>
    <w:rsid w:val="00DC09B9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09B9"/>
    <w:rPr>
      <w:rFonts w:asciiTheme="majorHAnsi" w:eastAsiaTheme="majorEastAsia" w:hAnsiTheme="majorHAnsi" w:cstheme="majorBidi"/>
      <w:i/>
      <w:iCs/>
      <w:color w:val="FFFFFF" w:themeColor="background1"/>
      <w:sz w:val="20"/>
      <w:shd w:val="clear" w:color="auto" w:fill="9FB8CD" w:themeFill="accent2"/>
    </w:rPr>
  </w:style>
  <w:style w:type="character" w:styleId="Referenciaintensa">
    <w:name w:val="Intense Reference"/>
    <w:basedOn w:val="Fuentedeprrafopredeter"/>
    <w:uiPriority w:val="32"/>
    <w:qFormat/>
    <w:rsid w:val="00DC09B9"/>
    <w:rPr>
      <w:b/>
      <w:bCs/>
      <w:color w:val="525A7D" w:themeColor="accent1" w:themeShade="BF"/>
      <w:sz w:val="20"/>
      <w:u w:val="single"/>
    </w:rPr>
  </w:style>
  <w:style w:type="paragraph" w:styleId="Listaconvietas">
    <w:name w:val="List Bullet"/>
    <w:basedOn w:val="Normal"/>
    <w:uiPriority w:val="36"/>
    <w:unhideWhenUsed/>
    <w:qFormat/>
    <w:rsid w:val="00DC09B9"/>
    <w:pPr>
      <w:numPr>
        <w:numId w:val="1"/>
      </w:numPr>
      <w:spacing w:after="120"/>
      <w:contextualSpacing/>
    </w:pPr>
  </w:style>
  <w:style w:type="paragraph" w:styleId="Listaconvietas2">
    <w:name w:val="List Bullet 2"/>
    <w:basedOn w:val="Normal"/>
    <w:uiPriority w:val="36"/>
    <w:unhideWhenUsed/>
    <w:qFormat/>
    <w:rsid w:val="00DC09B9"/>
    <w:pPr>
      <w:numPr>
        <w:numId w:val="2"/>
      </w:numPr>
      <w:spacing w:after="120"/>
      <w:contextualSpacing/>
    </w:pPr>
  </w:style>
  <w:style w:type="paragraph" w:styleId="Listaconvietas3">
    <w:name w:val="List Bullet 3"/>
    <w:basedOn w:val="Normal"/>
    <w:uiPriority w:val="36"/>
    <w:unhideWhenUsed/>
    <w:qFormat/>
    <w:rsid w:val="00DC09B9"/>
    <w:pPr>
      <w:numPr>
        <w:numId w:val="3"/>
      </w:numPr>
      <w:spacing w:after="120"/>
      <w:contextualSpacing/>
    </w:pPr>
  </w:style>
  <w:style w:type="paragraph" w:styleId="Listaconvietas4">
    <w:name w:val="List Bullet 4"/>
    <w:basedOn w:val="Normal"/>
    <w:uiPriority w:val="36"/>
    <w:unhideWhenUsed/>
    <w:qFormat/>
    <w:rsid w:val="00DC09B9"/>
    <w:pPr>
      <w:numPr>
        <w:numId w:val="4"/>
      </w:numPr>
      <w:spacing w:after="120"/>
      <w:contextualSpacing/>
    </w:pPr>
  </w:style>
  <w:style w:type="paragraph" w:styleId="Listaconvietas5">
    <w:name w:val="List Bullet 5"/>
    <w:basedOn w:val="Normal"/>
    <w:uiPriority w:val="36"/>
    <w:unhideWhenUsed/>
    <w:qFormat/>
    <w:rsid w:val="00DC09B9"/>
    <w:pPr>
      <w:numPr>
        <w:numId w:val="5"/>
      </w:numPr>
      <w:spacing w:after="1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DC09B9"/>
    <w:rPr>
      <w:color w:val="808080"/>
    </w:rPr>
  </w:style>
  <w:style w:type="paragraph" w:styleId="Cita">
    <w:name w:val="Quote"/>
    <w:basedOn w:val="Normal"/>
    <w:link w:val="CitaCar"/>
    <w:uiPriority w:val="29"/>
    <w:qFormat/>
    <w:rsid w:val="00DC09B9"/>
    <w:rPr>
      <w:i/>
      <w:iCs/>
      <w:color w:val="7F7F7F" w:themeColor="background1" w:themeShade="7F"/>
    </w:rPr>
  </w:style>
  <w:style w:type="character" w:customStyle="1" w:styleId="CitaCar">
    <w:name w:val="Cita Car"/>
    <w:basedOn w:val="Fuentedeprrafopredeter"/>
    <w:link w:val="Cita"/>
    <w:uiPriority w:val="29"/>
    <w:rsid w:val="00DC09B9"/>
    <w:rPr>
      <w:i/>
      <w:iCs/>
      <w:color w:val="7F7F7F" w:themeColor="background1" w:themeShade="7F"/>
      <w:sz w:val="20"/>
    </w:rPr>
  </w:style>
  <w:style w:type="character" w:styleId="Textoennegrita">
    <w:name w:val="Strong"/>
    <w:uiPriority w:val="22"/>
    <w:qFormat/>
    <w:rsid w:val="00DC09B9"/>
    <w:rPr>
      <w:rFonts w:asciiTheme="minorHAnsi" w:eastAsiaTheme="minorEastAsia" w:hAnsiTheme="minorHAnsi" w:cstheme="minorBidi"/>
      <w:b/>
      <w:bCs/>
      <w:iCs w:val="0"/>
      <w:color w:val="9FB8CD" w:themeColor="accent2"/>
      <w:szCs w:val="20"/>
      <w:lang w:val="es-ES"/>
    </w:rPr>
  </w:style>
  <w:style w:type="character" w:styleId="nfasissutil">
    <w:name w:val="Subtle Emphasis"/>
    <w:basedOn w:val="Fuentedeprrafopredeter"/>
    <w:uiPriority w:val="19"/>
    <w:qFormat/>
    <w:rsid w:val="00DC09B9"/>
    <w:rPr>
      <w:i/>
      <w:iCs/>
      <w:color w:val="737373" w:themeColor="text1" w:themeTint="8C"/>
      <w:kern w:val="16"/>
      <w:sz w:val="20"/>
    </w:rPr>
  </w:style>
  <w:style w:type="character" w:styleId="Referenciasutil">
    <w:name w:val="Subtle Reference"/>
    <w:basedOn w:val="Fuentedeprrafopredeter"/>
    <w:uiPriority w:val="31"/>
    <w:qFormat/>
    <w:rsid w:val="00DC09B9"/>
    <w:rPr>
      <w:color w:val="737373" w:themeColor="text1" w:themeTint="8C"/>
      <w:sz w:val="20"/>
      <w:u w:val="single"/>
    </w:rPr>
  </w:style>
  <w:style w:type="table" w:styleId="Tablaconcuadrcula">
    <w:name w:val="Table Grid"/>
    <w:basedOn w:val="Tablanormal"/>
    <w:uiPriority w:val="1"/>
    <w:rsid w:val="00DC09B9"/>
    <w:pPr>
      <w:spacing w:after="0" w:line="240" w:lineRule="auto"/>
    </w:pPr>
    <w:rPr>
      <w:rFonts w:eastAsiaTheme="minorEastAsia"/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DC2">
    <w:name w:val="toc 2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DC3">
    <w:name w:val="toc 3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DC4">
    <w:name w:val="toc 4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DC5">
    <w:name w:val="toc 5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DC6">
    <w:name w:val="toc 6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DC7">
    <w:name w:val="toc 7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DC8">
    <w:name w:val="toc 8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DC9">
    <w:name w:val="toc 9"/>
    <w:basedOn w:val="Normal"/>
    <w:next w:val="Normal"/>
    <w:autoRedefine/>
    <w:uiPriority w:val="99"/>
    <w:semiHidden/>
    <w:unhideWhenUsed/>
    <w:qFormat/>
    <w:rsid w:val="00DC09B9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Piedepginaizquierdo">
    <w:name w:val="Pie de página izquierdo"/>
    <w:basedOn w:val="Normal"/>
    <w:next w:val="Normal"/>
    <w:uiPriority w:val="35"/>
    <w:qFormat/>
    <w:rsid w:val="00DC09B9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line="240" w:lineRule="auto"/>
      <w:contextualSpacing/>
    </w:pPr>
    <w:rPr>
      <w:color w:val="7F7F7F" w:themeColor="text1" w:themeTint="80"/>
    </w:rPr>
  </w:style>
  <w:style w:type="paragraph" w:customStyle="1" w:styleId="Piedepginaderecho">
    <w:name w:val="Pie de página derecho"/>
    <w:basedOn w:val="Piedepgina"/>
    <w:uiPriority w:val="35"/>
    <w:qFormat/>
    <w:rsid w:val="00DC09B9"/>
    <w:pPr>
      <w:pBdr>
        <w:top w:val="dashed" w:sz="4" w:space="18" w:color="7F7F7F"/>
      </w:pBdr>
      <w:spacing w:line="240" w:lineRule="auto"/>
      <w:contextualSpacing/>
      <w:jc w:val="right"/>
    </w:pPr>
    <w:rPr>
      <w:color w:val="7F7F7F" w:themeColor="text1" w:themeTint="80"/>
    </w:rPr>
  </w:style>
  <w:style w:type="paragraph" w:customStyle="1" w:styleId="Primerapginadeencabezado">
    <w:name w:val="Primera página de encabezado"/>
    <w:basedOn w:val="Normal"/>
    <w:next w:val="Normal"/>
    <w:uiPriority w:val="39"/>
    <w:rsid w:val="00DC09B9"/>
    <w:pPr>
      <w:pBdr>
        <w:bottom w:val="dashed" w:sz="4" w:space="18" w:color="7F7F7F"/>
      </w:pBdr>
      <w:tabs>
        <w:tab w:val="center" w:pos="4320"/>
        <w:tab w:val="right" w:pos="8640"/>
      </w:tabs>
      <w:spacing w:line="396" w:lineRule="auto"/>
    </w:pPr>
    <w:rPr>
      <w:color w:val="7F7F7F" w:themeColor="text1" w:themeTint="80"/>
    </w:rPr>
  </w:style>
  <w:style w:type="paragraph" w:customStyle="1" w:styleId="Encabezadoizquierdo">
    <w:name w:val="Encabezado izquierdo"/>
    <w:basedOn w:val="Encabezado"/>
    <w:uiPriority w:val="35"/>
    <w:qFormat/>
    <w:rsid w:val="00DC09B9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Encabezadoderecho">
    <w:name w:val="Encabezado derecho"/>
    <w:basedOn w:val="Encabezado"/>
    <w:uiPriority w:val="35"/>
    <w:qFormat/>
    <w:rsid w:val="00DC09B9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paragraph" w:customStyle="1" w:styleId="Nombredeldestinatario">
    <w:name w:val="Nombre del destinatario"/>
    <w:basedOn w:val="Normal"/>
    <w:uiPriority w:val="14"/>
    <w:rsid w:val="00DC09B9"/>
    <w:pPr>
      <w:spacing w:after="0" w:line="240" w:lineRule="auto"/>
      <w:jc w:val="right"/>
    </w:pPr>
    <w:rPr>
      <w:rFonts w:asciiTheme="majorHAnsi" w:eastAsiaTheme="majorEastAsia" w:hAnsiTheme="majorHAnsi" w:cstheme="majorBidi"/>
      <w:noProof/>
      <w:color w:val="525A7D" w:themeColor="accent1" w:themeShade="BF"/>
      <w:sz w:val="36"/>
      <w:szCs w:val="36"/>
    </w:rPr>
  </w:style>
  <w:style w:type="paragraph" w:customStyle="1" w:styleId="Direccindelremitente">
    <w:name w:val="Dirección del remitente"/>
    <w:basedOn w:val="Normal"/>
    <w:uiPriority w:val="14"/>
    <w:rsid w:val="00DC09B9"/>
    <w:pPr>
      <w:spacing w:before="200" w:after="0"/>
      <w:contextualSpacing/>
      <w:jc w:val="right"/>
    </w:pPr>
    <w:rPr>
      <w:color w:val="9FB8CD" w:themeColor="accent2"/>
      <w:sz w:val="18"/>
      <w:szCs w:val="18"/>
    </w:rPr>
  </w:style>
  <w:style w:type="paragraph" w:styleId="Prrafodelista">
    <w:name w:val="List Paragraph"/>
    <w:basedOn w:val="Normal"/>
    <w:uiPriority w:val="34"/>
    <w:qFormat/>
    <w:rsid w:val="00AF7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Templates\3082\Origin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27A5D0698F449BBFB51A28ED050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AE7F7-6C83-4AB6-AC40-54FD474658F3}"/>
      </w:docPartPr>
      <w:docPartBody>
        <w:p w:rsidR="00720810" w:rsidRDefault="00E137B1">
          <w:pPr>
            <w:pStyle w:val="D427A5D0698F449BBFB51A28ED050556"/>
          </w:pPr>
          <w:r>
            <w:t>[Título del documento]</w:t>
          </w:r>
        </w:p>
      </w:docPartBody>
    </w:docPart>
    <w:docPart>
      <w:docPartPr>
        <w:name w:val="D4EB4B7B04E448918705F7487A65F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E0A66-B870-46B8-B07E-4781E00CC1B2}"/>
      </w:docPartPr>
      <w:docPartBody>
        <w:p w:rsidR="00720810" w:rsidRDefault="00E137B1">
          <w:pPr>
            <w:pStyle w:val="D4EB4B7B04E448918705F7487A65FD55"/>
          </w:pPr>
          <w:r>
            <w:rPr>
              <w:color w:val="4F81BD" w:themeColor="accent1"/>
            </w:rPr>
            <w:t>[Escriba el subtítulo del documento]</w:t>
          </w:r>
        </w:p>
      </w:docPartBody>
    </w:docPart>
    <w:docPart>
      <w:docPartPr>
        <w:name w:val="A529D41679AE473A8C6EEFA375697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01435-F741-4FCA-AE86-A07E12D8635B}"/>
      </w:docPartPr>
      <w:docPartBody>
        <w:p w:rsidR="00720810" w:rsidRDefault="00E137B1">
          <w:pPr>
            <w:pStyle w:val="A529D41679AE473A8C6EEFA37569785E"/>
          </w:pPr>
          <w:r>
            <w:t>[Escriba el título del documento]</w:t>
          </w:r>
        </w:p>
      </w:docPartBody>
    </w:docPart>
    <w:docPart>
      <w:docPartPr>
        <w:name w:val="94C9690485FE4F5EBCE7B4449D536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69DE3-DCA2-4A83-A274-4A3314771D0C}"/>
      </w:docPartPr>
      <w:docPartBody>
        <w:p w:rsidR="00720810" w:rsidRDefault="00E137B1">
          <w:pPr>
            <w:pStyle w:val="94C9690485FE4F5EBCE7B4449D5366D4"/>
          </w:pPr>
          <w:r>
            <w:t>[Escriba el título del documento]</w:t>
          </w:r>
        </w:p>
      </w:docPartBody>
    </w:docPart>
    <w:docPart>
      <w:docPartPr>
        <w:name w:val="1FAC78BE84834D6EB912A6A895D32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71468-193E-498F-9FFB-471A1AD5E55A}"/>
      </w:docPartPr>
      <w:docPartBody>
        <w:p w:rsidR="00720810" w:rsidRDefault="00E137B1">
          <w:pPr>
            <w:pStyle w:val="1FAC78BE84834D6EB912A6A895D320A2"/>
          </w:pPr>
          <w:r>
            <w:rPr>
              <w:rFonts w:asciiTheme="majorHAnsi" w:hAnsiTheme="majorHAnsi"/>
              <w:color w:val="365F91" w:themeColor="accent1" w:themeShade="BF"/>
              <w:sz w:val="52"/>
              <w:szCs w:val="52"/>
            </w:rPr>
            <w:t>[Escriba el título del documento]</w:t>
          </w:r>
        </w:p>
      </w:docPartBody>
    </w:docPart>
    <w:docPart>
      <w:docPartPr>
        <w:name w:val="FF9CF579F6C6459C88A94F1AC5B24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8BF21-F41B-4C59-920D-BDADDFD6B884}"/>
      </w:docPartPr>
      <w:docPartBody>
        <w:p w:rsidR="00720810" w:rsidRDefault="00E137B1">
          <w:pPr>
            <w:pStyle w:val="FF9CF579F6C6459C88A94F1AC5B24CC2"/>
          </w:pPr>
          <w:r>
            <w:rPr>
              <w:rFonts w:asciiTheme="majorHAnsi" w:eastAsiaTheme="majorEastAsia" w:hAnsiTheme="majorHAnsi" w:cstheme="majorBidi"/>
              <w:color w:val="C0504D" w:themeColor="accent2"/>
              <w:sz w:val="24"/>
              <w:szCs w:val="24"/>
            </w:rPr>
            <w:t>[Escriba el subtítulo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37B1"/>
    <w:rsid w:val="00275FC5"/>
    <w:rsid w:val="00720810"/>
    <w:rsid w:val="00E137B1"/>
    <w:rsid w:val="00F6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810"/>
  </w:style>
  <w:style w:type="paragraph" w:styleId="Ttulo1">
    <w:name w:val="heading 1"/>
    <w:basedOn w:val="Normal"/>
    <w:next w:val="Normal"/>
    <w:link w:val="Ttulo1Car"/>
    <w:uiPriority w:val="9"/>
    <w:qFormat/>
    <w:rsid w:val="00720810"/>
    <w:pPr>
      <w:pBdr>
        <w:top w:val="single" w:sz="6" w:space="1" w:color="C0504D" w:themeColor="accent2"/>
        <w:left w:val="single" w:sz="6" w:space="1" w:color="C0504D" w:themeColor="accent2"/>
        <w:bottom w:val="single" w:sz="6" w:space="1" w:color="C0504D" w:themeColor="accent2"/>
        <w:right w:val="single" w:sz="6" w:space="1" w:color="C0504D" w:themeColor="accent2"/>
      </w:pBdr>
      <w:shd w:val="clear" w:color="auto" w:fill="C0504D" w:themeFill="accent2"/>
      <w:spacing w:before="300" w:after="40"/>
      <w:outlineLvl w:val="0"/>
    </w:pPr>
    <w:rPr>
      <w:rFonts w:asciiTheme="majorHAnsi" w:eastAsiaTheme="majorEastAsia" w:hAnsiTheme="majorHAnsi" w:cstheme="majorBidi"/>
      <w:color w:val="FFFFFF" w:themeColor="background1"/>
      <w:spacing w:val="5"/>
      <w:sz w:val="20"/>
      <w:szCs w:val="20"/>
      <w:lang w:eastAsia="en-US"/>
    </w:rPr>
  </w:style>
  <w:style w:type="paragraph" w:styleId="Ttulo2">
    <w:name w:val="heading 2"/>
    <w:basedOn w:val="Normal"/>
    <w:next w:val="Normal"/>
    <w:link w:val="Ttulo2Car"/>
    <w:uiPriority w:val="9"/>
    <w:qFormat/>
    <w:rsid w:val="00720810"/>
    <w:pPr>
      <w:pBdr>
        <w:top w:val="single" w:sz="6" w:space="1" w:color="C0504D" w:themeColor="accent2"/>
        <w:left w:val="single" w:sz="48" w:space="1" w:color="C0504D" w:themeColor="accent2"/>
        <w:bottom w:val="single" w:sz="6" w:space="1" w:color="C0504D" w:themeColor="accent2"/>
        <w:right w:val="single" w:sz="6" w:space="1" w:color="C0504D" w:themeColor="accent2"/>
      </w:pBdr>
      <w:spacing w:before="240" w:after="80"/>
      <w:ind w:left="144"/>
      <w:outlineLvl w:val="1"/>
    </w:pPr>
    <w:rPr>
      <w:rFonts w:asciiTheme="majorHAnsi" w:eastAsiaTheme="majorEastAsia" w:hAnsiTheme="majorHAnsi" w:cstheme="majorBidi"/>
      <w:color w:val="943634" w:themeColor="accent2" w:themeShade="BF"/>
      <w:spacing w:val="5"/>
      <w:sz w:val="20"/>
      <w:szCs w:val="20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20810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eastAsiaTheme="majorEastAsia" w:hAnsiTheme="majorHAnsi" w:cstheme="majorBidi"/>
      <w:color w:val="595959" w:themeColor="text1" w:themeTint="A6"/>
      <w:spacing w:val="5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427A5D0698F449BBFB51A28ED050556">
    <w:name w:val="D427A5D0698F449BBFB51A28ED050556"/>
    <w:rsid w:val="00720810"/>
  </w:style>
  <w:style w:type="paragraph" w:customStyle="1" w:styleId="D4EB4B7B04E448918705F7487A65FD55">
    <w:name w:val="D4EB4B7B04E448918705F7487A65FD55"/>
    <w:rsid w:val="00720810"/>
  </w:style>
  <w:style w:type="character" w:customStyle="1" w:styleId="Ttulo1Car">
    <w:name w:val="Título 1 Car"/>
    <w:basedOn w:val="Fuentedeprrafopredeter"/>
    <w:link w:val="Ttulo1"/>
    <w:uiPriority w:val="9"/>
    <w:rsid w:val="00720810"/>
    <w:rPr>
      <w:rFonts w:asciiTheme="majorHAnsi" w:eastAsiaTheme="majorEastAsia" w:hAnsiTheme="majorHAnsi" w:cstheme="majorBidi"/>
      <w:color w:val="FFFFFF" w:themeColor="background1"/>
      <w:spacing w:val="5"/>
      <w:sz w:val="20"/>
      <w:szCs w:val="20"/>
      <w:shd w:val="clear" w:color="auto" w:fill="C0504D" w:themeFill="accent2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720810"/>
    <w:rPr>
      <w:rFonts w:asciiTheme="majorHAnsi" w:eastAsiaTheme="majorEastAsia" w:hAnsiTheme="majorHAnsi" w:cstheme="majorBidi"/>
      <w:color w:val="943634" w:themeColor="accent2" w:themeShade="BF"/>
      <w:spacing w:val="5"/>
      <w:sz w:val="20"/>
      <w:szCs w:val="20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rsid w:val="00720810"/>
    <w:rPr>
      <w:rFonts w:asciiTheme="majorHAnsi" w:eastAsiaTheme="majorEastAsia" w:hAnsiTheme="majorHAnsi" w:cstheme="majorBidi"/>
      <w:color w:val="595959" w:themeColor="text1" w:themeTint="A6"/>
      <w:spacing w:val="5"/>
      <w:sz w:val="20"/>
      <w:szCs w:val="20"/>
      <w:lang w:eastAsia="en-US"/>
    </w:rPr>
  </w:style>
  <w:style w:type="paragraph" w:styleId="Epgrafe">
    <w:name w:val="caption"/>
    <w:basedOn w:val="Normal"/>
    <w:next w:val="Normal"/>
    <w:uiPriority w:val="35"/>
    <w:unhideWhenUsed/>
    <w:rsid w:val="00720810"/>
    <w:pPr>
      <w:spacing w:after="0" w:line="240" w:lineRule="auto"/>
    </w:pPr>
    <w:rPr>
      <w:rFonts w:asciiTheme="majorHAnsi" w:eastAsiaTheme="majorEastAsia" w:hAnsiTheme="majorHAnsi" w:cstheme="majorBidi"/>
      <w:color w:val="C0504D" w:themeColor="accent2"/>
      <w:sz w:val="16"/>
      <w:szCs w:val="16"/>
      <w:lang w:eastAsia="en-US"/>
    </w:rPr>
  </w:style>
  <w:style w:type="paragraph" w:customStyle="1" w:styleId="BA5487F8193749F8892992E320815393">
    <w:name w:val="BA5487F8193749F8892992E320815393"/>
    <w:rsid w:val="00720810"/>
  </w:style>
  <w:style w:type="paragraph" w:customStyle="1" w:styleId="A529D41679AE473A8C6EEFA37569785E">
    <w:name w:val="A529D41679AE473A8C6EEFA37569785E"/>
    <w:rsid w:val="00720810"/>
  </w:style>
  <w:style w:type="paragraph" w:customStyle="1" w:styleId="94C9690485FE4F5EBCE7B4449D5366D4">
    <w:name w:val="94C9690485FE4F5EBCE7B4449D5366D4"/>
    <w:rsid w:val="00720810"/>
  </w:style>
  <w:style w:type="paragraph" w:customStyle="1" w:styleId="1FAC78BE84834D6EB912A6A895D320A2">
    <w:name w:val="1FAC78BE84834D6EB912A6A895D320A2"/>
    <w:rsid w:val="00720810"/>
  </w:style>
  <w:style w:type="paragraph" w:customStyle="1" w:styleId="FF9CF579F6C6459C88A94F1AC5B24CC2">
    <w:name w:val="FF9CF579F6C6459C88A94F1AC5B24CC2"/>
    <w:rsid w:val="00720810"/>
  </w:style>
  <w:style w:type="paragraph" w:customStyle="1" w:styleId="9A43737680604353983448E56C4E2DEA">
    <w:name w:val="9A43737680604353983448E56C4E2DEA"/>
    <w:rsid w:val="00720810"/>
  </w:style>
  <w:style w:type="paragraph" w:customStyle="1" w:styleId="9EDDD2253A524987BE5DA1D2BBD60A44">
    <w:name w:val="9EDDD2253A524987BE5DA1D2BBD60A44"/>
    <w:rsid w:val="00720810"/>
  </w:style>
  <w:style w:type="paragraph" w:customStyle="1" w:styleId="22D269AD684044E3BB4CF133DD58E134">
    <w:name w:val="22D269AD684044E3BB4CF133DD58E134"/>
    <w:rsid w:val="0072081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Concurrencia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2009-07-30T00:00:00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65CAFD-DF0A-4BF7-A96C-29A57DDEE5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7AC0EB-8D1A-4EA4-8723-1ECA00F8AF2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OriginReport</Template>
  <TotalTime>100</TotalTime>
  <Pages>5</Pages>
  <Words>395</Words>
  <Characters>2175</Characters>
  <Application>Microsoft Office Word</Application>
  <DocSecurity>0</DocSecurity>
  <Lines>18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OLIMPIADA MATEMÁTICAS 2009</vt:lpstr>
      <vt:lpstr/>
      <vt:lpstr>Heading 1</vt:lpstr>
      <vt:lpstr>    Heading 2</vt:lpstr>
      <vt:lpstr>        Heading 3</vt:lpstr>
    </vt:vector>
  </TitlesOfParts>
  <Company>I.E.D RUFIN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MATEMÁTICAS 2009</dc:title>
  <dc:subject>PRIMARIA 2º Y 3º</dc:subject>
  <dc:creator>OSCAR GUILLERMO CORREA TOVAR</dc:creator>
  <cp:keywords/>
  <dc:description/>
  <cp:lastModifiedBy>OSCAR GUILLERMO CORREA TOVAR</cp:lastModifiedBy>
  <cp:revision>13</cp:revision>
  <dcterms:created xsi:type="dcterms:W3CDTF">2009-07-15T04:22:00Z</dcterms:created>
  <dcterms:modified xsi:type="dcterms:W3CDTF">2009-07-22T13:34:00Z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3082</vt:i4>
  </property>
  <property fmtid="{D5CDD505-2E9C-101B-9397-08002B2CF9AE}" pid="3" name="_Version">
    <vt:lpwstr>0809</vt:lpwstr>
  </property>
</Properties>
</file>